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A91D2" w14:textId="0FC79A7B" w:rsidR="00FE4AD2" w:rsidRDefault="004E3518" w:rsidP="00FE4AD2">
      <w:pPr>
        <w:pStyle w:val="berschrift1"/>
        <w:rPr>
          <w:sz w:val="48"/>
        </w:rPr>
      </w:pPr>
      <w:r>
        <w:rPr>
          <w:noProof/>
          <w:sz w:val="48"/>
        </w:rPr>
        <w:drawing>
          <wp:inline distT="0" distB="0" distL="0" distR="0" wp14:anchorId="777E082B" wp14:editId="776F8A5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DF4E65" w14:textId="77777777" w:rsidR="007166CE" w:rsidRDefault="007166CE" w:rsidP="007166CE">
      <w:pPr>
        <w:pStyle w:val="berschrift1"/>
      </w:pPr>
      <w:r>
        <w:br w:type="page"/>
      </w:r>
      <w:r>
        <w:lastRenderedPageBreak/>
        <w:t>Vorwort</w:t>
      </w:r>
    </w:p>
    <w:p w14:paraId="3BCF38A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7BE49B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A1E0D60" w14:textId="77777777" w:rsidR="007166CE" w:rsidRDefault="007166CE" w:rsidP="007166CE">
      <w:r>
        <w:t>Euch allen wünsche ich Gottes reichen Segen und dass Ihr für Euch interessante Texte hier findet. Für Anregungen bin ich immer dankbar.</w:t>
      </w:r>
    </w:p>
    <w:p w14:paraId="6DF4024D" w14:textId="77777777" w:rsidR="007166CE" w:rsidRDefault="007166CE" w:rsidP="007166CE">
      <w:r>
        <w:t>Gruß &amp; Segen,</w:t>
      </w:r>
    </w:p>
    <w:p w14:paraId="45092980" w14:textId="77777777" w:rsidR="007166CE" w:rsidRDefault="007166CE" w:rsidP="007166CE">
      <w:r>
        <w:t>Andreas</w:t>
      </w:r>
    </w:p>
    <w:p w14:paraId="0B89F22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1AEC00" w14:textId="0CE23BBF" w:rsidR="00BD71A4" w:rsidRDefault="008266A2">
      <w:pPr>
        <w:spacing w:after="0" w:line="240" w:lineRule="auto"/>
      </w:pPr>
      <w:r>
        <w:rPr>
          <w:noProof/>
        </w:rPr>
        <w:drawing>
          <wp:inline distT="0" distB="0" distL="0" distR="0" wp14:anchorId="5E1ACF33" wp14:editId="36223ECE">
            <wp:extent cx="3489960" cy="553212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489960" cy="5532120"/>
                    </a:xfrm>
                    <a:prstGeom prst="rect">
                      <a:avLst/>
                    </a:prstGeom>
                  </pic:spPr>
                </pic:pic>
              </a:graphicData>
            </a:graphic>
          </wp:inline>
        </w:drawing>
      </w:r>
    </w:p>
    <w:p w14:paraId="11DC9A30" w14:textId="77777777" w:rsidR="00BD71A4" w:rsidRDefault="00BD71A4">
      <w:pPr>
        <w:spacing w:after="0" w:line="240" w:lineRule="auto"/>
        <w:rPr>
          <w:rFonts w:eastAsia="Times New Roman"/>
          <w:b/>
          <w:bCs/>
          <w:color w:val="000000"/>
          <w:kern w:val="36"/>
          <w:sz w:val="36"/>
          <w:szCs w:val="48"/>
          <w:lang w:eastAsia="de-DE"/>
        </w:rPr>
      </w:pPr>
      <w:r>
        <w:br w:type="page"/>
      </w:r>
    </w:p>
    <w:p w14:paraId="5159115D" w14:textId="77777777" w:rsidR="008266A2" w:rsidRDefault="008266A2" w:rsidP="008266A2">
      <w:pPr>
        <w:pStyle w:val="berschrift1"/>
        <w:rPr>
          <w:sz w:val="48"/>
        </w:rPr>
      </w:pPr>
      <w:proofErr w:type="spellStart"/>
      <w:r>
        <w:t>Draconites</w:t>
      </w:r>
      <w:proofErr w:type="spellEnd"/>
      <w:r>
        <w:t xml:space="preserve">, Johannes - Vom </w:t>
      </w:r>
      <w:proofErr w:type="spellStart"/>
      <w:r>
        <w:t>Dürchbrecher</w:t>
      </w:r>
      <w:proofErr w:type="spellEnd"/>
      <w:r>
        <w:t xml:space="preserve"> Jesu Christo.</w:t>
      </w:r>
    </w:p>
    <w:p w14:paraId="60FC1053" w14:textId="77777777" w:rsidR="008266A2" w:rsidRDefault="008266A2" w:rsidP="008266A2">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410B1D70" w14:textId="77777777" w:rsidR="008266A2" w:rsidRDefault="008266A2" w:rsidP="008266A2">
      <w:pPr>
        <w:pStyle w:val="StandardWeb"/>
      </w:pPr>
      <w:r>
        <w:t xml:space="preserve">Micha. 2. </w:t>
      </w:r>
      <w:r>
        <w:rPr>
          <w:rStyle w:val="Fett"/>
          <w:rFonts w:eastAsiaTheme="majorEastAsia"/>
        </w:rPr>
        <w:t xml:space="preserve">Der Durchbrecher wird vor </w:t>
      </w:r>
      <w:proofErr w:type="spellStart"/>
      <w:r>
        <w:rPr>
          <w:rStyle w:val="Fett"/>
          <w:rFonts w:eastAsiaTheme="majorEastAsia"/>
        </w:rPr>
        <w:t>inen</w:t>
      </w:r>
      <w:proofErr w:type="spellEnd"/>
      <w:r>
        <w:rPr>
          <w:rStyle w:val="Fett"/>
          <w:rFonts w:eastAsiaTheme="majorEastAsia"/>
        </w:rPr>
        <w:t xml:space="preserve"> </w:t>
      </w:r>
      <w:proofErr w:type="spellStart"/>
      <w:r>
        <w:rPr>
          <w:rStyle w:val="Fett"/>
          <w:rFonts w:eastAsiaTheme="majorEastAsia"/>
        </w:rPr>
        <w:t>herauff</w:t>
      </w:r>
      <w:proofErr w:type="spellEnd"/>
      <w:r>
        <w:rPr>
          <w:rStyle w:val="Fett"/>
          <w:rFonts w:eastAsiaTheme="majorEastAsia"/>
        </w:rPr>
        <w:t xml:space="preserve"> </w:t>
      </w:r>
      <w:proofErr w:type="spellStart"/>
      <w:r>
        <w:rPr>
          <w:rStyle w:val="Fett"/>
          <w:rFonts w:eastAsiaTheme="majorEastAsia"/>
        </w:rPr>
        <w:t>faren</w:t>
      </w:r>
      <w:proofErr w:type="spellEnd"/>
      <w:r>
        <w:rPr>
          <w:rStyle w:val="Fett"/>
          <w:rFonts w:eastAsiaTheme="majorEastAsia"/>
        </w:rPr>
        <w:t>: und sie werden auch durchbrechen und zum Thor aus und einziehen.</w:t>
      </w:r>
      <w:r>
        <w:t xml:space="preserve"> </w:t>
      </w:r>
    </w:p>
    <w:p w14:paraId="627530FF" w14:textId="77777777" w:rsidR="008266A2" w:rsidRDefault="008266A2" w:rsidP="008266A2">
      <w:pPr>
        <w:pStyle w:val="StandardWeb"/>
      </w:pPr>
      <w:r>
        <w:t xml:space="preserve">A.D.L. </w:t>
      </w:r>
    </w:p>
    <w:p w14:paraId="44E58246" w14:textId="77777777" w:rsidR="008266A2" w:rsidRDefault="008266A2" w:rsidP="008266A2">
      <w:pPr>
        <w:pStyle w:val="StandardWeb"/>
      </w:pPr>
      <w:r>
        <w:rPr>
          <w:rStyle w:val="Hervorhebung"/>
        </w:rPr>
        <w:t xml:space="preserve">Den </w:t>
      </w:r>
      <w:proofErr w:type="spellStart"/>
      <w:r>
        <w:rPr>
          <w:rStyle w:val="Hervorhebung"/>
        </w:rPr>
        <w:t>Erbarn</w:t>
      </w:r>
      <w:proofErr w:type="spellEnd"/>
      <w:r>
        <w:rPr>
          <w:rStyle w:val="Hervorhebung"/>
        </w:rPr>
        <w:t xml:space="preserve"> und Weisen: Lorentz </w:t>
      </w:r>
      <w:proofErr w:type="spellStart"/>
      <w:r>
        <w:rPr>
          <w:rStyle w:val="Hervorhebung"/>
        </w:rPr>
        <w:t>Fenczel</w:t>
      </w:r>
      <w:proofErr w:type="spellEnd"/>
      <w:r>
        <w:rPr>
          <w:rStyle w:val="Hervorhebung"/>
        </w:rPr>
        <w:t xml:space="preserve"> / </w:t>
      </w:r>
      <w:proofErr w:type="spellStart"/>
      <w:r>
        <w:rPr>
          <w:rStyle w:val="Hervorhebung"/>
        </w:rPr>
        <w:t>Joann</w:t>
      </w:r>
      <w:proofErr w:type="spellEnd"/>
      <w:r>
        <w:rPr>
          <w:rStyle w:val="Hervorhebung"/>
        </w:rPr>
        <w:t xml:space="preserve"> </w:t>
      </w:r>
      <w:proofErr w:type="spellStart"/>
      <w:r>
        <w:rPr>
          <w:rStyle w:val="Hervorhebung"/>
        </w:rPr>
        <w:t>Cluer</w:t>
      </w:r>
      <w:proofErr w:type="spellEnd"/>
      <w:r>
        <w:rPr>
          <w:rStyle w:val="Hervorhebung"/>
        </w:rPr>
        <w:t xml:space="preserve"> / Heinrich Essig: </w:t>
      </w:r>
      <w:proofErr w:type="spellStart"/>
      <w:r>
        <w:rPr>
          <w:rStyle w:val="Hervorhebung"/>
        </w:rPr>
        <w:t>Frid</w:t>
      </w:r>
      <w:proofErr w:type="spellEnd"/>
      <w:r>
        <w:rPr>
          <w:rStyle w:val="Hervorhebung"/>
        </w:rPr>
        <w:t xml:space="preserve"> durch CHRISTUM.</w:t>
      </w:r>
      <w:r>
        <w:t xml:space="preserve"> </w:t>
      </w:r>
    </w:p>
    <w:p w14:paraId="33C396E4" w14:textId="77777777" w:rsidR="008266A2" w:rsidRDefault="008266A2" w:rsidP="008266A2">
      <w:pPr>
        <w:pStyle w:val="StandardWeb"/>
      </w:pPr>
      <w:r>
        <w:t xml:space="preserve">Die Juden hatten Gottes </w:t>
      </w:r>
      <w:proofErr w:type="spellStart"/>
      <w:r>
        <w:t>Wortt</w:t>
      </w:r>
      <w:proofErr w:type="spellEnd"/>
      <w:r>
        <w:t xml:space="preserve"> und </w:t>
      </w:r>
      <w:proofErr w:type="spellStart"/>
      <w:r>
        <w:t>rhuemeten</w:t>
      </w:r>
      <w:proofErr w:type="spellEnd"/>
      <w:r>
        <w:t xml:space="preserve"> sich </w:t>
      </w:r>
      <w:proofErr w:type="spellStart"/>
      <w:r>
        <w:t>fur</w:t>
      </w:r>
      <w:proofErr w:type="spellEnd"/>
      <w:r>
        <w:t xml:space="preserve"> allen </w:t>
      </w:r>
      <w:proofErr w:type="spellStart"/>
      <w:r>
        <w:t>voelckern</w:t>
      </w:r>
      <w:proofErr w:type="spellEnd"/>
      <w:r>
        <w:t xml:space="preserve">: wie </w:t>
      </w:r>
      <w:proofErr w:type="spellStart"/>
      <w:r>
        <w:t>Psal</w:t>
      </w:r>
      <w:proofErr w:type="spellEnd"/>
      <w:r>
        <w:t xml:space="preserve">. 147. klinget / So thut er keinen Heiden als er Jacob sein </w:t>
      </w:r>
      <w:proofErr w:type="spellStart"/>
      <w:r>
        <w:t>Wortt</w:t>
      </w:r>
      <w:proofErr w:type="spellEnd"/>
      <w:r>
        <w:t xml:space="preserve"> und Israel seine rechte wissen lest: Sie </w:t>
      </w:r>
      <w:proofErr w:type="spellStart"/>
      <w:r>
        <w:t>lebeten</w:t>
      </w:r>
      <w:proofErr w:type="spellEnd"/>
      <w:r>
        <w:t xml:space="preserve"> aber gottloser und </w:t>
      </w:r>
      <w:proofErr w:type="spellStart"/>
      <w:r>
        <w:t>schendlicher</w:t>
      </w:r>
      <w:proofErr w:type="spellEnd"/>
      <w:r>
        <w:t xml:space="preserve"> denn die zu Sodom und Gomorrha / wie Gott </w:t>
      </w:r>
      <w:proofErr w:type="spellStart"/>
      <w:r>
        <w:t>selbs</w:t>
      </w:r>
      <w:proofErr w:type="spellEnd"/>
      <w:r>
        <w:t xml:space="preserve"> </w:t>
      </w:r>
      <w:proofErr w:type="spellStart"/>
      <w:r>
        <w:t>Hesk</w:t>
      </w:r>
      <w:proofErr w:type="spellEnd"/>
      <w:r>
        <w:t xml:space="preserve">. 16. </w:t>
      </w:r>
      <w:proofErr w:type="spellStart"/>
      <w:r>
        <w:t>zeueget</w:t>
      </w:r>
      <w:proofErr w:type="spellEnd"/>
      <w:r>
        <w:t xml:space="preserve"> und spricht / Sodoma deine Schwester mit </w:t>
      </w:r>
      <w:proofErr w:type="spellStart"/>
      <w:r>
        <w:t>iren</w:t>
      </w:r>
      <w:proofErr w:type="spellEnd"/>
      <w:r>
        <w:t xml:space="preserve"> </w:t>
      </w:r>
      <w:proofErr w:type="spellStart"/>
      <w:r>
        <w:t>Tochtern</w:t>
      </w:r>
      <w:proofErr w:type="spellEnd"/>
      <w:r>
        <w:t xml:space="preserve"> hat nicht so gethan wie du und deine Tochter: </w:t>
      </w:r>
      <w:proofErr w:type="spellStart"/>
      <w:r>
        <w:t>dis</w:t>
      </w:r>
      <w:proofErr w:type="spellEnd"/>
      <w:r>
        <w:t xml:space="preserve"> war deiner Schwester </w:t>
      </w:r>
      <w:proofErr w:type="spellStart"/>
      <w:r>
        <w:t>sodom</w:t>
      </w:r>
      <w:proofErr w:type="spellEnd"/>
      <w:r>
        <w:t xml:space="preserve"> </w:t>
      </w:r>
      <w:proofErr w:type="spellStart"/>
      <w:r>
        <w:t>missethat</w:t>
      </w:r>
      <w:proofErr w:type="spellEnd"/>
      <w:r>
        <w:t xml:space="preserve"> / </w:t>
      </w:r>
      <w:proofErr w:type="spellStart"/>
      <w:r>
        <w:t>hoffart</w:t>
      </w:r>
      <w:proofErr w:type="spellEnd"/>
      <w:r>
        <w:t xml:space="preserve"> alles voll </w:t>
      </w:r>
      <w:proofErr w:type="spellStart"/>
      <w:r>
        <w:t>auff</w:t>
      </w:r>
      <w:proofErr w:type="spellEnd"/>
      <w:r>
        <w:t xml:space="preserve"> </w:t>
      </w:r>
      <w:proofErr w:type="spellStart"/>
      <w:r>
        <w:t>gutter</w:t>
      </w:r>
      <w:proofErr w:type="spellEnd"/>
      <w:r>
        <w:t xml:space="preserve"> </w:t>
      </w:r>
      <w:proofErr w:type="spellStart"/>
      <w:r>
        <w:t>frid</w:t>
      </w:r>
      <w:proofErr w:type="spellEnd"/>
      <w:r>
        <w:t xml:space="preserve"> / aber den armen und </w:t>
      </w:r>
      <w:proofErr w:type="spellStart"/>
      <w:r>
        <w:t>duerfftigen</w:t>
      </w:r>
      <w:proofErr w:type="spellEnd"/>
      <w:r>
        <w:t xml:space="preserve"> </w:t>
      </w:r>
      <w:proofErr w:type="spellStart"/>
      <w:r>
        <w:t>holffen</w:t>
      </w:r>
      <w:proofErr w:type="spellEnd"/>
      <w:r>
        <w:t xml:space="preserve"> sie nicht / sondern waren </w:t>
      </w:r>
      <w:proofErr w:type="spellStart"/>
      <w:r>
        <w:t>stoltz</w:t>
      </w:r>
      <w:proofErr w:type="spellEnd"/>
      <w:r>
        <w:t xml:space="preserve"> und </w:t>
      </w:r>
      <w:proofErr w:type="spellStart"/>
      <w:r>
        <w:t>thetten</w:t>
      </w:r>
      <w:proofErr w:type="spellEnd"/>
      <w:r>
        <w:t xml:space="preserve"> </w:t>
      </w:r>
      <w:proofErr w:type="spellStart"/>
      <w:r>
        <w:t>grewel</w:t>
      </w:r>
      <w:proofErr w:type="spellEnd"/>
      <w:r>
        <w:t xml:space="preserve"> </w:t>
      </w:r>
      <w:proofErr w:type="spellStart"/>
      <w:r>
        <w:t>fur</w:t>
      </w:r>
      <w:proofErr w:type="spellEnd"/>
      <w:r>
        <w:t xml:space="preserve"> mir / </w:t>
      </w:r>
      <w:proofErr w:type="spellStart"/>
      <w:r>
        <w:t>darumb</w:t>
      </w:r>
      <w:proofErr w:type="spellEnd"/>
      <w:r>
        <w:t xml:space="preserve"> ich sie auch weggenommen habe da ich </w:t>
      </w:r>
      <w:proofErr w:type="spellStart"/>
      <w:r>
        <w:t>begonst</w:t>
      </w:r>
      <w:proofErr w:type="spellEnd"/>
      <w:r>
        <w:t xml:space="preserve"> drein zusehen. Dis </w:t>
      </w:r>
      <w:proofErr w:type="spellStart"/>
      <w:r>
        <w:t>uber</w:t>
      </w:r>
      <w:proofErr w:type="spellEnd"/>
      <w:r>
        <w:t xml:space="preserve"> </w:t>
      </w:r>
      <w:proofErr w:type="spellStart"/>
      <w:r>
        <w:t>Somititisch</w:t>
      </w:r>
      <w:proofErr w:type="spellEnd"/>
      <w:r>
        <w:t xml:space="preserve"> leben der Juden / straffet den Prophet Micha in </w:t>
      </w:r>
      <w:proofErr w:type="spellStart"/>
      <w:r>
        <w:t>dises</w:t>
      </w:r>
      <w:proofErr w:type="spellEnd"/>
      <w:r>
        <w:t xml:space="preserve"> </w:t>
      </w:r>
      <w:proofErr w:type="spellStart"/>
      <w:r>
        <w:t>Capitels</w:t>
      </w:r>
      <w:proofErr w:type="spellEnd"/>
      <w:r>
        <w:t xml:space="preserve"> ersten teil: welches eine rechte Gesetzpredigt ist die mit </w:t>
      </w:r>
      <w:proofErr w:type="spellStart"/>
      <w:r>
        <w:t>gottlichen</w:t>
      </w:r>
      <w:proofErr w:type="spellEnd"/>
      <w:r>
        <w:t xml:space="preserve"> </w:t>
      </w:r>
      <w:proofErr w:type="spellStart"/>
      <w:r>
        <w:t>drewwortten</w:t>
      </w:r>
      <w:proofErr w:type="spellEnd"/>
      <w:r>
        <w:t xml:space="preserve"> die </w:t>
      </w:r>
      <w:proofErr w:type="spellStart"/>
      <w:r>
        <w:t>ubertretter</w:t>
      </w:r>
      <w:proofErr w:type="spellEnd"/>
      <w:r>
        <w:t xml:space="preserve"> der Zehen </w:t>
      </w:r>
      <w:proofErr w:type="spellStart"/>
      <w:r>
        <w:t>gebotte</w:t>
      </w:r>
      <w:proofErr w:type="spellEnd"/>
      <w:r>
        <w:t xml:space="preserve"> sonderlich die </w:t>
      </w:r>
      <w:proofErr w:type="spellStart"/>
      <w:r>
        <w:t>geitzhels</w:t>
      </w:r>
      <w:proofErr w:type="spellEnd"/>
      <w:r>
        <w:t xml:space="preserve"> und </w:t>
      </w:r>
      <w:proofErr w:type="spellStart"/>
      <w:r>
        <w:t>verechter</w:t>
      </w:r>
      <w:proofErr w:type="spellEnd"/>
      <w:r>
        <w:t xml:space="preserve"> des </w:t>
      </w:r>
      <w:proofErr w:type="spellStart"/>
      <w:r>
        <w:t>Wortts</w:t>
      </w:r>
      <w:proofErr w:type="spellEnd"/>
      <w:r>
        <w:t xml:space="preserve"> zur </w:t>
      </w:r>
      <w:proofErr w:type="spellStart"/>
      <w:r>
        <w:t>busse</w:t>
      </w:r>
      <w:proofErr w:type="spellEnd"/>
      <w:r>
        <w:t xml:space="preserve"> </w:t>
      </w:r>
      <w:proofErr w:type="spellStart"/>
      <w:r>
        <w:t>ruffet</w:t>
      </w:r>
      <w:proofErr w:type="spellEnd"/>
      <w:r>
        <w:t xml:space="preserve"> / wollen sie nicht durch die Assyrer und Babylonier </w:t>
      </w:r>
      <w:proofErr w:type="spellStart"/>
      <w:r>
        <w:t>verstoeret</w:t>
      </w:r>
      <w:proofErr w:type="spellEnd"/>
      <w:r>
        <w:t xml:space="preserve"> werden. Es </w:t>
      </w:r>
      <w:proofErr w:type="spellStart"/>
      <w:r>
        <w:t>gieng</w:t>
      </w:r>
      <w:proofErr w:type="spellEnd"/>
      <w:r>
        <w:t xml:space="preserve"> aber dem guten Propheten mit seiner Buspredigt / als CHRISTUS den Evangelischen Predigern auch weissaget und spricht Matth. 10. </w:t>
      </w:r>
      <w:proofErr w:type="spellStart"/>
      <w:r>
        <w:t>Sihe</w:t>
      </w:r>
      <w:proofErr w:type="spellEnd"/>
      <w:r>
        <w:t xml:space="preserve"> ich sende euch wie die Schafe mitten unter die </w:t>
      </w:r>
      <w:proofErr w:type="spellStart"/>
      <w:r>
        <w:t>Wolffe</w:t>
      </w:r>
      <w:proofErr w:type="spellEnd"/>
      <w:r>
        <w:t xml:space="preserve">. Der </w:t>
      </w:r>
      <w:proofErr w:type="spellStart"/>
      <w:r>
        <w:t>Koenig</w:t>
      </w:r>
      <w:proofErr w:type="spellEnd"/>
      <w:r>
        <w:t xml:space="preserve"> war im feind und sprach / Er weissaget mir kein </w:t>
      </w:r>
      <w:proofErr w:type="spellStart"/>
      <w:r>
        <w:t>guttes</w:t>
      </w:r>
      <w:proofErr w:type="spellEnd"/>
      <w:r>
        <w:t xml:space="preserve"> / sondern eitel </w:t>
      </w:r>
      <w:proofErr w:type="spellStart"/>
      <w:r>
        <w:t>boeses</w:t>
      </w:r>
      <w:proofErr w:type="spellEnd"/>
      <w:r>
        <w:t xml:space="preserve">. Die falsche Propheten </w:t>
      </w:r>
      <w:proofErr w:type="spellStart"/>
      <w:r>
        <w:t>gabem</w:t>
      </w:r>
      <w:proofErr w:type="spellEnd"/>
      <w:r>
        <w:t xml:space="preserve"> im </w:t>
      </w:r>
      <w:proofErr w:type="spellStart"/>
      <w:r>
        <w:t>backenschlege</w:t>
      </w:r>
      <w:proofErr w:type="spellEnd"/>
      <w:r>
        <w:t xml:space="preserve"> </w:t>
      </w:r>
      <w:proofErr w:type="spellStart"/>
      <w:r>
        <w:t>fur</w:t>
      </w:r>
      <w:proofErr w:type="spellEnd"/>
      <w:r>
        <w:t xml:space="preserve"> seine </w:t>
      </w:r>
      <w:proofErr w:type="spellStart"/>
      <w:r>
        <w:t>weissagunge</w:t>
      </w:r>
      <w:proofErr w:type="spellEnd"/>
      <w:r>
        <w:t xml:space="preserve">. Das gemeine </w:t>
      </w:r>
      <w:proofErr w:type="spellStart"/>
      <w:r>
        <w:t>volck</w:t>
      </w:r>
      <w:proofErr w:type="spellEnd"/>
      <w:r>
        <w:t xml:space="preserve"> war im auch nicht hold / wie er </w:t>
      </w:r>
      <w:proofErr w:type="spellStart"/>
      <w:r>
        <w:t>selbs</w:t>
      </w:r>
      <w:proofErr w:type="spellEnd"/>
      <w:r>
        <w:t xml:space="preserve"> klaget in </w:t>
      </w:r>
      <w:proofErr w:type="spellStart"/>
      <w:r>
        <w:t>disem</w:t>
      </w:r>
      <w:proofErr w:type="spellEnd"/>
      <w:r>
        <w:t xml:space="preserve"> Capitel und spricht / Wenn ich ein </w:t>
      </w:r>
      <w:hyperlink r:id="rId6" w:tooltip="autoren:d:draconites:irregeist" w:history="1">
        <w:proofErr w:type="spellStart"/>
        <w:r>
          <w:rPr>
            <w:rStyle w:val="Hyperlink"/>
          </w:rPr>
          <w:t>IrreGeist</w:t>
        </w:r>
        <w:proofErr w:type="spellEnd"/>
      </w:hyperlink>
      <w:r>
        <w:t xml:space="preserve"> und </w:t>
      </w:r>
      <w:hyperlink r:id="rId7" w:tooltip="autoren:d:draconites:luebenprediger" w:history="1">
        <w:proofErr w:type="spellStart"/>
        <w:r>
          <w:rPr>
            <w:rStyle w:val="Hyperlink"/>
          </w:rPr>
          <w:t>LuebenPrediger</w:t>
        </w:r>
        <w:proofErr w:type="spellEnd"/>
      </w:hyperlink>
      <w:r>
        <w:t xml:space="preserve"> </w:t>
      </w:r>
      <w:proofErr w:type="spellStart"/>
      <w:r>
        <w:t>were</w:t>
      </w:r>
      <w:proofErr w:type="spellEnd"/>
      <w:r>
        <w:t xml:space="preserve"> der </w:t>
      </w:r>
      <w:proofErr w:type="spellStart"/>
      <w:r>
        <w:t>lerete</w:t>
      </w:r>
      <w:proofErr w:type="spellEnd"/>
      <w:r>
        <w:t xml:space="preserve"> wie sie </w:t>
      </w:r>
      <w:proofErr w:type="spellStart"/>
      <w:r>
        <w:t>sauffen</w:t>
      </w:r>
      <w:proofErr w:type="spellEnd"/>
      <w:r>
        <w:t xml:space="preserve"> und schwelgen sollten / das </w:t>
      </w:r>
      <w:proofErr w:type="spellStart"/>
      <w:r>
        <w:t>were</w:t>
      </w:r>
      <w:proofErr w:type="spellEnd"/>
      <w:r>
        <w:t xml:space="preserve"> ein Prediger </w:t>
      </w:r>
      <w:proofErr w:type="spellStart"/>
      <w:r>
        <w:t>fur</w:t>
      </w:r>
      <w:proofErr w:type="spellEnd"/>
      <w:r>
        <w:t xml:space="preserve"> </w:t>
      </w:r>
      <w:proofErr w:type="spellStart"/>
      <w:r>
        <w:t>dis</w:t>
      </w:r>
      <w:proofErr w:type="spellEnd"/>
      <w:r>
        <w:t xml:space="preserve"> </w:t>
      </w:r>
      <w:proofErr w:type="spellStart"/>
      <w:r>
        <w:t>volck</w:t>
      </w:r>
      <w:proofErr w:type="spellEnd"/>
      <w:r>
        <w:t xml:space="preserve">. Summa </w:t>
      </w:r>
      <w:proofErr w:type="spellStart"/>
      <w:r>
        <w:t>dis</w:t>
      </w:r>
      <w:proofErr w:type="spellEnd"/>
      <w:r>
        <w:t xml:space="preserve"> </w:t>
      </w:r>
      <w:proofErr w:type="spellStart"/>
      <w:r>
        <w:t>Liedlin</w:t>
      </w:r>
      <w:proofErr w:type="spellEnd"/>
      <w:r>
        <w:t xml:space="preserve"> </w:t>
      </w:r>
      <w:proofErr w:type="spellStart"/>
      <w:r>
        <w:t>must</w:t>
      </w:r>
      <w:proofErr w:type="spellEnd"/>
      <w:r>
        <w:t xml:space="preserve"> er singen Ps. 42. Meine </w:t>
      </w:r>
      <w:proofErr w:type="spellStart"/>
      <w:r>
        <w:t>threnen</w:t>
      </w:r>
      <w:proofErr w:type="spellEnd"/>
      <w:r>
        <w:t xml:space="preserve"> sind meine speise tag und </w:t>
      </w:r>
      <w:proofErr w:type="spellStart"/>
      <w:r>
        <w:t>nacht</w:t>
      </w:r>
      <w:proofErr w:type="spellEnd"/>
      <w:r>
        <w:t xml:space="preserve"> / weil man </w:t>
      </w:r>
      <w:proofErr w:type="spellStart"/>
      <w:r>
        <w:t>teglich</w:t>
      </w:r>
      <w:proofErr w:type="spellEnd"/>
      <w:r>
        <w:t xml:space="preserve"> zu mir saget / Wo ist nu dein Gott: Und hatte keinen </w:t>
      </w:r>
      <w:proofErr w:type="spellStart"/>
      <w:r>
        <w:t>trost</w:t>
      </w:r>
      <w:proofErr w:type="spellEnd"/>
      <w:r>
        <w:t xml:space="preserve"> in dem </w:t>
      </w:r>
      <w:proofErr w:type="spellStart"/>
      <w:r>
        <w:t>mueheseligen</w:t>
      </w:r>
      <w:proofErr w:type="spellEnd"/>
      <w:r>
        <w:t xml:space="preserve"> und </w:t>
      </w:r>
      <w:proofErr w:type="spellStart"/>
      <w:r>
        <w:t>fehrlichen</w:t>
      </w:r>
      <w:proofErr w:type="spellEnd"/>
      <w:r>
        <w:t xml:space="preserve"> </w:t>
      </w:r>
      <w:hyperlink r:id="rId8" w:tooltip="autoren:d:draconites:prophetenampt" w:history="1">
        <w:proofErr w:type="spellStart"/>
        <w:r>
          <w:rPr>
            <w:rStyle w:val="Hyperlink"/>
          </w:rPr>
          <w:t>ProphetenAmpt</w:t>
        </w:r>
        <w:proofErr w:type="spellEnd"/>
      </w:hyperlink>
      <w:r>
        <w:t xml:space="preserve"> denn Gottes </w:t>
      </w:r>
      <w:proofErr w:type="spellStart"/>
      <w:r>
        <w:t>verheissunge</w:t>
      </w:r>
      <w:proofErr w:type="spellEnd"/>
      <w:r>
        <w:t xml:space="preserve"> von CHRISTO welcher doch auch so gar wenig </w:t>
      </w:r>
      <w:proofErr w:type="spellStart"/>
      <w:r>
        <w:t>zuhoerer</w:t>
      </w:r>
      <w:proofErr w:type="spellEnd"/>
      <w:r>
        <w:t xml:space="preserve"> </w:t>
      </w:r>
      <w:proofErr w:type="spellStart"/>
      <w:r>
        <w:t>anhiengen</w:t>
      </w:r>
      <w:proofErr w:type="spellEnd"/>
      <w:r>
        <w:t xml:space="preserve"> und im des </w:t>
      </w:r>
      <w:proofErr w:type="spellStart"/>
      <w:r>
        <w:t>Wortts</w:t>
      </w:r>
      <w:proofErr w:type="spellEnd"/>
      <w:r>
        <w:t xml:space="preserve"> halben </w:t>
      </w:r>
      <w:proofErr w:type="spellStart"/>
      <w:r>
        <w:t>troestlich</w:t>
      </w:r>
      <w:proofErr w:type="spellEnd"/>
      <w:r>
        <w:t xml:space="preserve"> waren / das er sprechen </w:t>
      </w:r>
      <w:proofErr w:type="spellStart"/>
      <w:r>
        <w:t>must</w:t>
      </w:r>
      <w:proofErr w:type="spellEnd"/>
      <w:r>
        <w:t xml:space="preserve"> wie sein geselle Jesaia / Wenn uns der Herr Zebaoth nicht ein wenig lies </w:t>
      </w:r>
      <w:proofErr w:type="spellStart"/>
      <w:r>
        <w:t>uberbleiben</w:t>
      </w:r>
      <w:proofErr w:type="spellEnd"/>
      <w:r>
        <w:t xml:space="preserve"> / so </w:t>
      </w:r>
      <w:proofErr w:type="spellStart"/>
      <w:r>
        <w:t>weren</w:t>
      </w:r>
      <w:proofErr w:type="spellEnd"/>
      <w:r>
        <w:t xml:space="preserve"> wir wie Sodom und Gomorrha. </w:t>
      </w:r>
    </w:p>
    <w:p w14:paraId="71806C09" w14:textId="77777777" w:rsidR="008266A2" w:rsidRDefault="008266A2" w:rsidP="008266A2">
      <w:pPr>
        <w:pStyle w:val="StandardWeb"/>
      </w:pPr>
      <w:r>
        <w:t xml:space="preserve">Sehet lieben </w:t>
      </w:r>
      <w:proofErr w:type="spellStart"/>
      <w:r>
        <w:t>Hern</w:t>
      </w:r>
      <w:proofErr w:type="spellEnd"/>
      <w:r>
        <w:t xml:space="preserve"> und Freunde / mit diesem kleinen </w:t>
      </w:r>
      <w:proofErr w:type="spellStart"/>
      <w:r>
        <w:t>heufflin</w:t>
      </w:r>
      <w:proofErr w:type="spellEnd"/>
      <w:r>
        <w:t xml:space="preserve"> so vom </w:t>
      </w:r>
      <w:proofErr w:type="spellStart"/>
      <w:r>
        <w:t>boesen</w:t>
      </w:r>
      <w:proofErr w:type="spellEnd"/>
      <w:r>
        <w:t xml:space="preserve"> lies und </w:t>
      </w:r>
      <w:proofErr w:type="spellStart"/>
      <w:r>
        <w:t>guttes</w:t>
      </w:r>
      <w:proofErr w:type="spellEnd"/>
      <w:r>
        <w:t xml:space="preserve"> </w:t>
      </w:r>
      <w:proofErr w:type="spellStart"/>
      <w:r>
        <w:t>thette</w:t>
      </w:r>
      <w:proofErr w:type="spellEnd"/>
      <w:r>
        <w:t xml:space="preserve"> / </w:t>
      </w:r>
      <w:proofErr w:type="spellStart"/>
      <w:r>
        <w:t>bekummerte</w:t>
      </w:r>
      <w:proofErr w:type="spellEnd"/>
      <w:r>
        <w:t xml:space="preserve"> sich </w:t>
      </w:r>
      <w:proofErr w:type="spellStart"/>
      <w:r>
        <w:t>wol</w:t>
      </w:r>
      <w:proofErr w:type="spellEnd"/>
      <w:r>
        <w:t xml:space="preserve"> Micha </w:t>
      </w:r>
      <w:proofErr w:type="spellStart"/>
      <w:r>
        <w:t>teglich</w:t>
      </w:r>
      <w:proofErr w:type="spellEnd"/>
      <w:r>
        <w:t xml:space="preserve"> wie Lot zu Sodoma </w:t>
      </w:r>
      <w:proofErr w:type="spellStart"/>
      <w:r>
        <w:t>gequelet</w:t>
      </w:r>
      <w:proofErr w:type="spellEnd"/>
      <w:r>
        <w:t xml:space="preserve"> ward: aber doch </w:t>
      </w:r>
      <w:proofErr w:type="spellStart"/>
      <w:r>
        <w:t>troestet</w:t>
      </w:r>
      <w:proofErr w:type="spellEnd"/>
      <w:r>
        <w:t xml:space="preserve"> er beide sich und sein </w:t>
      </w:r>
      <w:proofErr w:type="spellStart"/>
      <w:r>
        <w:t>heuefflin</w:t>
      </w:r>
      <w:proofErr w:type="spellEnd"/>
      <w:r>
        <w:t xml:space="preserve"> wider alles </w:t>
      </w:r>
      <w:proofErr w:type="spellStart"/>
      <w:r>
        <w:t>unglueck</w:t>
      </w:r>
      <w:proofErr w:type="spellEnd"/>
      <w:r>
        <w:t xml:space="preserve"> mit Gottes </w:t>
      </w:r>
      <w:proofErr w:type="spellStart"/>
      <w:r>
        <w:t>verheissunge</w:t>
      </w:r>
      <w:proofErr w:type="spellEnd"/>
      <w:r>
        <w:t xml:space="preserve"> von CHRISTO / welche er im andern teil </w:t>
      </w:r>
      <w:proofErr w:type="spellStart"/>
      <w:r>
        <w:t>dises</w:t>
      </w:r>
      <w:proofErr w:type="spellEnd"/>
      <w:r>
        <w:t xml:space="preserve"> </w:t>
      </w:r>
      <w:proofErr w:type="spellStart"/>
      <w:r>
        <w:t>Capitels</w:t>
      </w:r>
      <w:proofErr w:type="spellEnd"/>
      <w:r>
        <w:t xml:space="preserve"> gar meisterlich prediget und weissaget / das er und seine </w:t>
      </w:r>
      <w:proofErr w:type="spellStart"/>
      <w:r>
        <w:t>zuhoerer</w:t>
      </w:r>
      <w:proofErr w:type="spellEnd"/>
      <w:r>
        <w:t xml:space="preserve"> samt allen Christen eigener </w:t>
      </w:r>
      <w:proofErr w:type="spellStart"/>
      <w:r>
        <w:t>suend</w:t>
      </w:r>
      <w:proofErr w:type="spellEnd"/>
      <w:r>
        <w:t xml:space="preserve"> halben leiden und eben so durch leiden ins </w:t>
      </w:r>
      <w:proofErr w:type="spellStart"/>
      <w:r>
        <w:t>Himelreich</w:t>
      </w:r>
      <w:proofErr w:type="spellEnd"/>
      <w:r>
        <w:t xml:space="preserve"> </w:t>
      </w:r>
      <w:proofErr w:type="spellStart"/>
      <w:r>
        <w:t>komen</w:t>
      </w:r>
      <w:proofErr w:type="spellEnd"/>
      <w:r>
        <w:t xml:space="preserve"> </w:t>
      </w:r>
      <w:proofErr w:type="spellStart"/>
      <w:r>
        <w:t>muessen</w:t>
      </w:r>
      <w:proofErr w:type="spellEnd"/>
      <w:r>
        <w:t xml:space="preserve"> / als JESUS CHRISTUS </w:t>
      </w:r>
      <w:proofErr w:type="spellStart"/>
      <w:r>
        <w:t>frembder</w:t>
      </w:r>
      <w:proofErr w:type="spellEnd"/>
      <w:r>
        <w:t xml:space="preserve"> </w:t>
      </w:r>
      <w:proofErr w:type="spellStart"/>
      <w:r>
        <w:t>suend</w:t>
      </w:r>
      <w:proofErr w:type="spellEnd"/>
      <w:r>
        <w:t xml:space="preserve"> halben leiden und durch sein </w:t>
      </w:r>
      <w:proofErr w:type="spellStart"/>
      <w:r>
        <w:t>unschueldiges</w:t>
      </w:r>
      <w:proofErr w:type="spellEnd"/>
      <w:r>
        <w:t xml:space="preserve"> leiden </w:t>
      </w:r>
      <w:proofErr w:type="spellStart"/>
      <w:r>
        <w:t>herlich</w:t>
      </w:r>
      <w:proofErr w:type="spellEnd"/>
      <w:r>
        <w:t xml:space="preserve"> werden </w:t>
      </w:r>
      <w:proofErr w:type="spellStart"/>
      <w:r>
        <w:t>muesse</w:t>
      </w:r>
      <w:proofErr w:type="spellEnd"/>
      <w:r>
        <w:t xml:space="preserve">. Denn er auch Gottes </w:t>
      </w:r>
      <w:proofErr w:type="spellStart"/>
      <w:r>
        <w:t>Sone</w:t>
      </w:r>
      <w:proofErr w:type="spellEnd"/>
      <w:r>
        <w:t xml:space="preserve"> dem </w:t>
      </w:r>
      <w:proofErr w:type="spellStart"/>
      <w:r>
        <w:t>menschen</w:t>
      </w:r>
      <w:proofErr w:type="spellEnd"/>
      <w:r>
        <w:t xml:space="preserve"> CHRISTO JESU </w:t>
      </w:r>
      <w:proofErr w:type="spellStart"/>
      <w:r>
        <w:t>darumb</w:t>
      </w:r>
      <w:proofErr w:type="spellEnd"/>
      <w:r>
        <w:t xml:space="preserve"> den </w:t>
      </w:r>
      <w:proofErr w:type="spellStart"/>
      <w:r>
        <w:t>namen</w:t>
      </w:r>
      <w:proofErr w:type="spellEnd"/>
      <w:r>
        <w:t xml:space="preserve"> </w:t>
      </w:r>
      <w:proofErr w:type="spellStart"/>
      <w:r>
        <w:t>Haporez</w:t>
      </w:r>
      <w:proofErr w:type="spellEnd"/>
      <w:r>
        <w:t xml:space="preserve"> </w:t>
      </w:r>
      <w:proofErr w:type="spellStart"/>
      <w:r>
        <w:t>hindurchbrecher</w:t>
      </w:r>
      <w:proofErr w:type="spellEnd"/>
      <w:r>
        <w:t xml:space="preserve"> gibt / das er die </w:t>
      </w:r>
      <w:proofErr w:type="spellStart"/>
      <w:r>
        <w:t>Todfuerchtigen</w:t>
      </w:r>
      <w:proofErr w:type="spellEnd"/>
      <w:r>
        <w:t xml:space="preserve"> damit </w:t>
      </w:r>
      <w:proofErr w:type="spellStart"/>
      <w:r>
        <w:t>troeste</w:t>
      </w:r>
      <w:proofErr w:type="spellEnd"/>
      <w:r>
        <w:t xml:space="preserve"> / das der Messiah auch in solche furcht des </w:t>
      </w:r>
      <w:proofErr w:type="spellStart"/>
      <w:r>
        <w:t>todes</w:t>
      </w:r>
      <w:proofErr w:type="spellEnd"/>
      <w:r>
        <w:t xml:space="preserve"> </w:t>
      </w:r>
      <w:proofErr w:type="spellStart"/>
      <w:r>
        <w:t>komen</w:t>
      </w:r>
      <w:proofErr w:type="spellEnd"/>
      <w:r>
        <w:t xml:space="preserve"> und von </w:t>
      </w:r>
      <w:proofErr w:type="spellStart"/>
      <w:r>
        <w:t>suend</w:t>
      </w:r>
      <w:proofErr w:type="spellEnd"/>
      <w:r>
        <w:t xml:space="preserve"> </w:t>
      </w:r>
      <w:proofErr w:type="spellStart"/>
      <w:r>
        <w:t>welt</w:t>
      </w:r>
      <w:proofErr w:type="spellEnd"/>
      <w:r>
        <w:t xml:space="preserve"> </w:t>
      </w:r>
      <w:proofErr w:type="spellStart"/>
      <w:r>
        <w:t>teueffel</w:t>
      </w:r>
      <w:proofErr w:type="spellEnd"/>
      <w:r>
        <w:t xml:space="preserve"> </w:t>
      </w:r>
      <w:proofErr w:type="spellStart"/>
      <w:r>
        <w:t>tod</w:t>
      </w:r>
      <w:proofErr w:type="spellEnd"/>
      <w:r>
        <w:t xml:space="preserve"> hell umbringet werden </w:t>
      </w:r>
      <w:proofErr w:type="spellStart"/>
      <w:r>
        <w:t>solt</w:t>
      </w:r>
      <w:proofErr w:type="spellEnd"/>
      <w:r>
        <w:t xml:space="preserve"> / von welchen feinden in nichts </w:t>
      </w:r>
      <w:proofErr w:type="spellStart"/>
      <w:r>
        <w:t>erloesen</w:t>
      </w:r>
      <w:proofErr w:type="spellEnd"/>
      <w:r>
        <w:t xml:space="preserve"> kund denn seine Gottheit so durch alles </w:t>
      </w:r>
      <w:proofErr w:type="spellStart"/>
      <w:r>
        <w:t>unglueck</w:t>
      </w:r>
      <w:proofErr w:type="spellEnd"/>
      <w:r>
        <w:t xml:space="preserve"> hindurch zur ewigen </w:t>
      </w:r>
      <w:proofErr w:type="spellStart"/>
      <w:r>
        <w:t>selickeit</w:t>
      </w:r>
      <w:proofErr w:type="spellEnd"/>
      <w:r>
        <w:t xml:space="preserve"> brechen und dringen </w:t>
      </w:r>
      <w:proofErr w:type="spellStart"/>
      <w:r>
        <w:t>wuerde</w:t>
      </w:r>
      <w:proofErr w:type="spellEnd"/>
      <w:r>
        <w:t xml:space="preserve"> / nach der </w:t>
      </w:r>
      <w:proofErr w:type="spellStart"/>
      <w:r>
        <w:t>weissagunge</w:t>
      </w:r>
      <w:proofErr w:type="spellEnd"/>
      <w:r>
        <w:t xml:space="preserve"> Ps. 118. Sie </w:t>
      </w:r>
      <w:proofErr w:type="spellStart"/>
      <w:r>
        <w:t>umbgeben</w:t>
      </w:r>
      <w:proofErr w:type="spellEnd"/>
      <w:r>
        <w:t xml:space="preserve"> mit </w:t>
      </w:r>
      <w:proofErr w:type="spellStart"/>
      <w:r>
        <w:t>umb</w:t>
      </w:r>
      <w:proofErr w:type="spellEnd"/>
      <w:r>
        <w:t xml:space="preserve"> und </w:t>
      </w:r>
      <w:proofErr w:type="spellStart"/>
      <w:r>
        <w:t>umb</w:t>
      </w:r>
      <w:proofErr w:type="spellEnd"/>
      <w:r>
        <w:t xml:space="preserve"> / aber im </w:t>
      </w:r>
      <w:proofErr w:type="spellStart"/>
      <w:r>
        <w:t>namen</w:t>
      </w:r>
      <w:proofErr w:type="spellEnd"/>
      <w:r>
        <w:t xml:space="preserve"> des </w:t>
      </w:r>
      <w:proofErr w:type="spellStart"/>
      <w:r>
        <w:t>Hern</w:t>
      </w:r>
      <w:proofErr w:type="spellEnd"/>
      <w:r>
        <w:t xml:space="preserve"> </w:t>
      </w:r>
      <w:proofErr w:type="spellStart"/>
      <w:r>
        <w:t>wil</w:t>
      </w:r>
      <w:proofErr w:type="spellEnd"/>
      <w:r>
        <w:t xml:space="preserve"> ich sie </w:t>
      </w:r>
      <w:proofErr w:type="spellStart"/>
      <w:r>
        <w:t>zuhawen</w:t>
      </w:r>
      <w:proofErr w:type="spellEnd"/>
      <w:r>
        <w:t xml:space="preserve">. Sintemal aber die so Gott </w:t>
      </w:r>
      <w:proofErr w:type="spellStart"/>
      <w:r>
        <w:t>angehoeren</w:t>
      </w:r>
      <w:proofErr w:type="spellEnd"/>
      <w:r>
        <w:t xml:space="preserve"> CHRISTO </w:t>
      </w:r>
      <w:proofErr w:type="spellStart"/>
      <w:r>
        <w:t>ehnlich</w:t>
      </w:r>
      <w:proofErr w:type="spellEnd"/>
      <w:r>
        <w:t xml:space="preserve"> werden </w:t>
      </w:r>
      <w:proofErr w:type="spellStart"/>
      <w:r>
        <w:t>muessen</w:t>
      </w:r>
      <w:proofErr w:type="spellEnd"/>
      <w:r>
        <w:t xml:space="preserve"> / so nennet er </w:t>
      </w:r>
      <w:proofErr w:type="spellStart"/>
      <w:r>
        <w:t>biede</w:t>
      </w:r>
      <w:proofErr w:type="spellEnd"/>
      <w:r>
        <w:t xml:space="preserve"> sich und seine </w:t>
      </w:r>
      <w:proofErr w:type="spellStart"/>
      <w:r>
        <w:t>Juengere</w:t>
      </w:r>
      <w:proofErr w:type="spellEnd"/>
      <w:r>
        <w:t xml:space="preserve"> / </w:t>
      </w:r>
      <w:proofErr w:type="spellStart"/>
      <w:r>
        <w:t>sampt</w:t>
      </w:r>
      <w:proofErr w:type="spellEnd"/>
      <w:r>
        <w:t xml:space="preserve"> allen Christen auch </w:t>
      </w:r>
      <w:proofErr w:type="spellStart"/>
      <w:r>
        <w:t>darumb</w:t>
      </w:r>
      <w:proofErr w:type="spellEnd"/>
      <w:r>
        <w:t xml:space="preserve"> Hindurchbrecher / das sie von </w:t>
      </w:r>
      <w:proofErr w:type="spellStart"/>
      <w:r>
        <w:t>suend</w:t>
      </w:r>
      <w:proofErr w:type="spellEnd"/>
      <w:r>
        <w:t xml:space="preserve"> </w:t>
      </w:r>
      <w:proofErr w:type="spellStart"/>
      <w:r>
        <w:t>welt</w:t>
      </w:r>
      <w:proofErr w:type="spellEnd"/>
      <w:r>
        <w:t xml:space="preserve"> </w:t>
      </w:r>
      <w:proofErr w:type="spellStart"/>
      <w:r>
        <w:t>teueffel</w:t>
      </w:r>
      <w:proofErr w:type="spellEnd"/>
      <w:r>
        <w:t xml:space="preserve"> </w:t>
      </w:r>
      <w:proofErr w:type="spellStart"/>
      <w:r>
        <w:t>tod</w:t>
      </w:r>
      <w:proofErr w:type="spellEnd"/>
      <w:r>
        <w:t xml:space="preserve"> hell umbringet / durch nichts anders hindurch </w:t>
      </w:r>
      <w:proofErr w:type="spellStart"/>
      <w:r>
        <w:t>reissen</w:t>
      </w:r>
      <w:proofErr w:type="spellEnd"/>
      <w:r>
        <w:t xml:space="preserve"> und selig werden </w:t>
      </w:r>
      <w:proofErr w:type="spellStart"/>
      <w:r>
        <w:t>konnen</w:t>
      </w:r>
      <w:proofErr w:type="spellEnd"/>
      <w:r>
        <w:t xml:space="preserve"> / denn mit Gottes </w:t>
      </w:r>
      <w:proofErr w:type="spellStart"/>
      <w:r>
        <w:t>wortt</w:t>
      </w:r>
      <w:proofErr w:type="spellEnd"/>
      <w:r>
        <w:t xml:space="preserve"> und geist: wie David auch ein Durchbrecher war und sprach Ps. </w:t>
      </w:r>
      <w:proofErr w:type="spellStart"/>
      <w:r>
        <w:t>xxiij</w:t>
      </w:r>
      <w:proofErr w:type="spellEnd"/>
      <w:r>
        <w:t xml:space="preserve">. Ob ich gleich wandelt im finstern Tal / </w:t>
      </w:r>
      <w:proofErr w:type="spellStart"/>
      <w:r>
        <w:t>fuercht</w:t>
      </w:r>
      <w:proofErr w:type="spellEnd"/>
      <w:r>
        <w:t xml:space="preserve"> ich mich doch nicht. </w:t>
      </w:r>
    </w:p>
    <w:p w14:paraId="66BD92D9" w14:textId="77777777" w:rsidR="008266A2" w:rsidRDefault="008266A2" w:rsidP="008266A2">
      <w:pPr>
        <w:pStyle w:val="StandardWeb"/>
      </w:pPr>
      <w:r>
        <w:t xml:space="preserve">So </w:t>
      </w:r>
      <w:proofErr w:type="spellStart"/>
      <w:r>
        <w:t>were</w:t>
      </w:r>
      <w:proofErr w:type="spellEnd"/>
      <w:r>
        <w:t xml:space="preserve"> </w:t>
      </w:r>
      <w:proofErr w:type="spellStart"/>
      <w:r>
        <w:t>zuvernemen</w:t>
      </w:r>
      <w:proofErr w:type="spellEnd"/>
      <w:r>
        <w:t xml:space="preserve"> aus </w:t>
      </w:r>
      <w:proofErr w:type="spellStart"/>
      <w:r>
        <w:t>disem</w:t>
      </w:r>
      <w:proofErr w:type="spellEnd"/>
      <w:r>
        <w:t xml:space="preserve"> Capitel das ein gros unterschied ist zwischen Gesetz und Evangelio: sintemal </w:t>
      </w:r>
      <w:proofErr w:type="spellStart"/>
      <w:r>
        <w:t>ubertrettung</w:t>
      </w:r>
      <w:proofErr w:type="spellEnd"/>
      <w:r>
        <w:t xml:space="preserve"> des </w:t>
      </w:r>
      <w:proofErr w:type="spellStart"/>
      <w:r>
        <w:t>gesetzs</w:t>
      </w:r>
      <w:proofErr w:type="spellEnd"/>
      <w:r>
        <w:t xml:space="preserve"> macht das man von </w:t>
      </w:r>
      <w:proofErr w:type="spellStart"/>
      <w:r>
        <w:t>suend</w:t>
      </w:r>
      <w:proofErr w:type="spellEnd"/>
      <w:r>
        <w:t xml:space="preserve"> </w:t>
      </w:r>
      <w:proofErr w:type="spellStart"/>
      <w:r>
        <w:t>welt</w:t>
      </w:r>
      <w:proofErr w:type="spellEnd"/>
      <w:r>
        <w:t xml:space="preserve"> </w:t>
      </w:r>
      <w:proofErr w:type="spellStart"/>
      <w:r>
        <w:t>tod</w:t>
      </w:r>
      <w:proofErr w:type="spellEnd"/>
      <w:r>
        <w:t xml:space="preserve"> </w:t>
      </w:r>
      <w:proofErr w:type="spellStart"/>
      <w:r>
        <w:t>teueffel</w:t>
      </w:r>
      <w:proofErr w:type="spellEnd"/>
      <w:r>
        <w:t xml:space="preserve"> hell umbringet wird: das Evangelion aber </w:t>
      </w:r>
      <w:proofErr w:type="spellStart"/>
      <w:r>
        <w:t>geglewbet</w:t>
      </w:r>
      <w:proofErr w:type="spellEnd"/>
      <w:r>
        <w:t xml:space="preserve"> macht das man durch solche feind </w:t>
      </w:r>
      <w:proofErr w:type="spellStart"/>
      <w:r>
        <w:t>allesampt</w:t>
      </w:r>
      <w:proofErr w:type="spellEnd"/>
      <w:r>
        <w:t xml:space="preserve"> hindurchbricht und dringet ins ewige leben / als CHRISTUS </w:t>
      </w:r>
      <w:proofErr w:type="spellStart"/>
      <w:r>
        <w:t>selbs</w:t>
      </w:r>
      <w:proofErr w:type="spellEnd"/>
      <w:r>
        <w:t xml:space="preserve"> zeuget Jo. 5. </w:t>
      </w:r>
    </w:p>
    <w:p w14:paraId="11B77929" w14:textId="77777777" w:rsidR="008266A2" w:rsidRDefault="008266A2" w:rsidP="008266A2">
      <w:pPr>
        <w:pStyle w:val="StandardWeb"/>
      </w:pPr>
      <w:r>
        <w:t xml:space="preserve">Allerliebsten in CHRISTO nach </w:t>
      </w:r>
      <w:proofErr w:type="spellStart"/>
      <w:r>
        <w:t>disem</w:t>
      </w:r>
      <w:proofErr w:type="spellEnd"/>
      <w:r>
        <w:t xml:space="preserve"> Capitel kund </w:t>
      </w:r>
      <w:proofErr w:type="spellStart"/>
      <w:r>
        <w:t>ir</w:t>
      </w:r>
      <w:proofErr w:type="spellEnd"/>
      <w:r>
        <w:t xml:space="preserve"> auch </w:t>
      </w:r>
      <w:proofErr w:type="spellStart"/>
      <w:r>
        <w:t>wol</w:t>
      </w:r>
      <w:proofErr w:type="spellEnd"/>
      <w:r>
        <w:t xml:space="preserve"> von </w:t>
      </w:r>
      <w:proofErr w:type="spellStart"/>
      <w:r>
        <w:t>diser</w:t>
      </w:r>
      <w:proofErr w:type="spellEnd"/>
      <w:r>
        <w:t xml:space="preserve"> zeit weissagen also / wer sich </w:t>
      </w:r>
      <w:proofErr w:type="spellStart"/>
      <w:r>
        <w:t>Gotes</w:t>
      </w:r>
      <w:proofErr w:type="spellEnd"/>
      <w:r>
        <w:t xml:space="preserve"> </w:t>
      </w:r>
      <w:proofErr w:type="spellStart"/>
      <w:r>
        <w:t>wortts</w:t>
      </w:r>
      <w:proofErr w:type="spellEnd"/>
      <w:r>
        <w:t xml:space="preserve"> </w:t>
      </w:r>
      <w:proofErr w:type="spellStart"/>
      <w:r>
        <w:t>rhuemet</w:t>
      </w:r>
      <w:proofErr w:type="spellEnd"/>
      <w:r>
        <w:t xml:space="preserve"> und doch </w:t>
      </w:r>
      <w:proofErr w:type="spellStart"/>
      <w:r>
        <w:t>teuffelisch</w:t>
      </w:r>
      <w:proofErr w:type="spellEnd"/>
      <w:r>
        <w:t xml:space="preserve"> lebet / das es dem eben so </w:t>
      </w:r>
      <w:proofErr w:type="spellStart"/>
      <w:r>
        <w:t>ubel</w:t>
      </w:r>
      <w:proofErr w:type="spellEnd"/>
      <w:r>
        <w:t xml:space="preserve"> gehen werde / als den Juden im ersten teil </w:t>
      </w:r>
      <w:proofErr w:type="spellStart"/>
      <w:r>
        <w:t>dises</w:t>
      </w:r>
      <w:proofErr w:type="spellEnd"/>
      <w:r>
        <w:t xml:space="preserve"> </w:t>
      </w:r>
      <w:proofErr w:type="spellStart"/>
      <w:r>
        <w:t>Capitels</w:t>
      </w:r>
      <w:proofErr w:type="spellEnd"/>
      <w:r>
        <w:t xml:space="preserve"> </w:t>
      </w:r>
      <w:proofErr w:type="spellStart"/>
      <w:r>
        <w:t>gedrewet</w:t>
      </w:r>
      <w:proofErr w:type="spellEnd"/>
      <w:r>
        <w:t xml:space="preserve"> wird. Wer aber </w:t>
      </w:r>
      <w:proofErr w:type="spellStart"/>
      <w:r>
        <w:t>busset</w:t>
      </w:r>
      <w:proofErr w:type="spellEnd"/>
      <w:r>
        <w:t xml:space="preserve"> und </w:t>
      </w:r>
      <w:proofErr w:type="spellStart"/>
      <w:r>
        <w:t>glewbet</w:t>
      </w:r>
      <w:proofErr w:type="spellEnd"/>
      <w:r>
        <w:t xml:space="preserve"> als Micha und seine </w:t>
      </w:r>
      <w:proofErr w:type="spellStart"/>
      <w:r>
        <w:t>Juengere</w:t>
      </w:r>
      <w:proofErr w:type="spellEnd"/>
      <w:r>
        <w:t xml:space="preserve"> im andern teil </w:t>
      </w:r>
      <w:proofErr w:type="spellStart"/>
      <w:r>
        <w:t>dises</w:t>
      </w:r>
      <w:proofErr w:type="spellEnd"/>
      <w:r>
        <w:t xml:space="preserve"> </w:t>
      </w:r>
      <w:proofErr w:type="spellStart"/>
      <w:r>
        <w:t>Capitels</w:t>
      </w:r>
      <w:proofErr w:type="spellEnd"/>
      <w:r>
        <w:t xml:space="preserve"> zum Exempel </w:t>
      </w:r>
      <w:proofErr w:type="spellStart"/>
      <w:r>
        <w:t>furgestellet</w:t>
      </w:r>
      <w:proofErr w:type="spellEnd"/>
      <w:r>
        <w:t xml:space="preserve"> werden / das solche von Gott nicht gerissen werden </w:t>
      </w:r>
      <w:proofErr w:type="spellStart"/>
      <w:r>
        <w:t>mugen</w:t>
      </w:r>
      <w:proofErr w:type="spellEnd"/>
      <w:r>
        <w:t xml:space="preserve"> / zeuget CHRISTUS </w:t>
      </w:r>
      <w:proofErr w:type="spellStart"/>
      <w:r>
        <w:t>selbs</w:t>
      </w:r>
      <w:proofErr w:type="spellEnd"/>
      <w:r>
        <w:t xml:space="preserve"> Jo. 10. Ich zwar </w:t>
      </w:r>
      <w:proofErr w:type="spellStart"/>
      <w:r>
        <w:t>wolt</w:t>
      </w:r>
      <w:proofErr w:type="spellEnd"/>
      <w:r>
        <w:t xml:space="preserve"> M. Stephan </w:t>
      </w:r>
      <w:proofErr w:type="spellStart"/>
      <w:r>
        <w:t>Bilau</w:t>
      </w:r>
      <w:proofErr w:type="spellEnd"/>
      <w:r>
        <w:t xml:space="preserve"> on </w:t>
      </w:r>
      <w:proofErr w:type="spellStart"/>
      <w:r>
        <w:t>dis</w:t>
      </w:r>
      <w:proofErr w:type="spellEnd"/>
      <w:r>
        <w:t xml:space="preserve"> Christ Capitel als ein Valere </w:t>
      </w:r>
      <w:proofErr w:type="spellStart"/>
      <w:r>
        <w:t>Buchlin</w:t>
      </w:r>
      <w:proofErr w:type="spellEnd"/>
      <w:r>
        <w:t xml:space="preserve"> zu euch nicht ziehen lassen: weil er mir soviel </w:t>
      </w:r>
      <w:proofErr w:type="spellStart"/>
      <w:r>
        <w:t>guttes</w:t>
      </w:r>
      <w:proofErr w:type="spellEnd"/>
      <w:r>
        <w:t xml:space="preserve"> von </w:t>
      </w:r>
      <w:proofErr w:type="spellStart"/>
      <w:r>
        <w:t>ewer</w:t>
      </w:r>
      <w:proofErr w:type="spellEnd"/>
      <w:r>
        <w:t xml:space="preserve"> Christlichen liebe gesaget hat. </w:t>
      </w:r>
      <w:proofErr w:type="spellStart"/>
      <w:r>
        <w:t>Wiewol</w:t>
      </w:r>
      <w:proofErr w:type="spellEnd"/>
      <w:r>
        <w:t xml:space="preserve"> ich auch durch euch / alle Gottes erben und mitterben CHRISTI zu </w:t>
      </w:r>
      <w:proofErr w:type="spellStart"/>
      <w:r>
        <w:t>Dantzk</w:t>
      </w:r>
      <w:proofErr w:type="spellEnd"/>
      <w:r>
        <w:t xml:space="preserve"> </w:t>
      </w:r>
      <w:proofErr w:type="spellStart"/>
      <w:r>
        <w:t>gebetten</w:t>
      </w:r>
      <w:proofErr w:type="spellEnd"/>
      <w:r>
        <w:t xml:space="preserve"> </w:t>
      </w:r>
      <w:proofErr w:type="spellStart"/>
      <w:r>
        <w:t>wolt</w:t>
      </w:r>
      <w:proofErr w:type="spellEnd"/>
      <w:r>
        <w:t xml:space="preserve"> haben / das ja niemand </w:t>
      </w:r>
      <w:proofErr w:type="spellStart"/>
      <w:r>
        <w:t>dise</w:t>
      </w:r>
      <w:proofErr w:type="spellEnd"/>
      <w:r>
        <w:t xml:space="preserve"> </w:t>
      </w:r>
      <w:proofErr w:type="spellStart"/>
      <w:r>
        <w:t>buecher</w:t>
      </w:r>
      <w:proofErr w:type="spellEnd"/>
      <w:r>
        <w:t xml:space="preserve"> von CHRISTO </w:t>
      </w:r>
      <w:proofErr w:type="spellStart"/>
      <w:r>
        <w:t>darumb</w:t>
      </w:r>
      <w:proofErr w:type="spellEnd"/>
      <w:r>
        <w:t xml:space="preserve"> verachten </w:t>
      </w:r>
      <w:proofErr w:type="spellStart"/>
      <w:r>
        <w:t>wole</w:t>
      </w:r>
      <w:proofErr w:type="spellEnd"/>
      <w:r>
        <w:t xml:space="preserve"> / das mich </w:t>
      </w:r>
      <w:proofErr w:type="spellStart"/>
      <w:r>
        <w:t>ettliche</w:t>
      </w:r>
      <w:proofErr w:type="spellEnd"/>
      <w:r>
        <w:t xml:space="preserve"> </w:t>
      </w:r>
      <w:proofErr w:type="spellStart"/>
      <w:r>
        <w:t>lestern</w:t>
      </w:r>
      <w:proofErr w:type="spellEnd"/>
      <w:r>
        <w:t xml:space="preserve"> und lallen / Ich </w:t>
      </w:r>
      <w:proofErr w:type="spellStart"/>
      <w:r>
        <w:t>lere</w:t>
      </w:r>
      <w:proofErr w:type="spellEnd"/>
      <w:r>
        <w:t xml:space="preserve"> CHRISTI </w:t>
      </w:r>
      <w:proofErr w:type="spellStart"/>
      <w:r>
        <w:t>sele</w:t>
      </w:r>
      <w:proofErr w:type="spellEnd"/>
      <w:r>
        <w:t xml:space="preserve"> habe </w:t>
      </w:r>
      <w:proofErr w:type="spellStart"/>
      <w:r>
        <w:t>gelidden</w:t>
      </w:r>
      <w:proofErr w:type="spellEnd"/>
      <w:r>
        <w:t xml:space="preserve"> im </w:t>
      </w:r>
      <w:proofErr w:type="spellStart"/>
      <w:r>
        <w:t>hellischenfewer</w:t>
      </w:r>
      <w:proofErr w:type="spellEnd"/>
      <w:r>
        <w:t xml:space="preserve">: denn </w:t>
      </w:r>
      <w:proofErr w:type="spellStart"/>
      <w:r>
        <w:t>ir</w:t>
      </w:r>
      <w:proofErr w:type="spellEnd"/>
      <w:r>
        <w:t xml:space="preserve"> </w:t>
      </w:r>
      <w:proofErr w:type="spellStart"/>
      <w:r>
        <w:t>selbs</w:t>
      </w:r>
      <w:proofErr w:type="spellEnd"/>
      <w:r>
        <w:t xml:space="preserve"> wisset / das ein geist kein </w:t>
      </w:r>
      <w:proofErr w:type="spellStart"/>
      <w:r>
        <w:t>fewer</w:t>
      </w:r>
      <w:proofErr w:type="spellEnd"/>
      <w:r>
        <w:t xml:space="preserve"> </w:t>
      </w:r>
      <w:proofErr w:type="spellStart"/>
      <w:r>
        <w:t>kan</w:t>
      </w:r>
      <w:proofErr w:type="spellEnd"/>
      <w:r>
        <w:t xml:space="preserve"> </w:t>
      </w:r>
      <w:proofErr w:type="spellStart"/>
      <w:r>
        <w:t>fuelen</w:t>
      </w:r>
      <w:proofErr w:type="spellEnd"/>
      <w:r>
        <w:t xml:space="preserve">. </w:t>
      </w:r>
      <w:proofErr w:type="spellStart"/>
      <w:r>
        <w:t>Drumb</w:t>
      </w:r>
      <w:proofErr w:type="spellEnd"/>
      <w:r>
        <w:t xml:space="preserve"> haltet mich </w:t>
      </w:r>
      <w:proofErr w:type="spellStart"/>
      <w:r>
        <w:t>fur</w:t>
      </w:r>
      <w:proofErr w:type="spellEnd"/>
      <w:r>
        <w:t xml:space="preserve"> einen solchen / der nicht anders von der </w:t>
      </w:r>
      <w:proofErr w:type="spellStart"/>
      <w:r>
        <w:t>Hellefart</w:t>
      </w:r>
      <w:proofErr w:type="spellEnd"/>
      <w:r>
        <w:t xml:space="preserve"> CHRISTI </w:t>
      </w:r>
      <w:proofErr w:type="spellStart"/>
      <w:r>
        <w:t>glewbe</w:t>
      </w:r>
      <w:proofErr w:type="spellEnd"/>
      <w:r>
        <w:t xml:space="preserve"> </w:t>
      </w:r>
      <w:proofErr w:type="spellStart"/>
      <w:r>
        <w:t>lere</w:t>
      </w:r>
      <w:proofErr w:type="spellEnd"/>
      <w:r>
        <w:t xml:space="preserve"> schreibe denn David Petrus Paulus und die heilige Christliche Kirche / </w:t>
      </w:r>
      <w:proofErr w:type="spellStart"/>
      <w:r>
        <w:t>nemlich</w:t>
      </w:r>
      <w:proofErr w:type="spellEnd"/>
      <w:r>
        <w:t xml:space="preserve"> das CHRISTUS </w:t>
      </w:r>
      <w:proofErr w:type="spellStart"/>
      <w:r>
        <w:t>darumb</w:t>
      </w:r>
      <w:proofErr w:type="spellEnd"/>
      <w:r>
        <w:t xml:space="preserve"> in die Helle </w:t>
      </w:r>
      <w:proofErr w:type="spellStart"/>
      <w:r>
        <w:t>gefaren</w:t>
      </w:r>
      <w:proofErr w:type="spellEnd"/>
      <w:r>
        <w:t xml:space="preserve"> und seine gebenedeiete </w:t>
      </w:r>
      <w:proofErr w:type="spellStart"/>
      <w:r>
        <w:t>sele</w:t>
      </w:r>
      <w:proofErr w:type="spellEnd"/>
      <w:r>
        <w:t xml:space="preserve"> wider in den begraben leib am dritten tage </w:t>
      </w:r>
      <w:proofErr w:type="spellStart"/>
      <w:r>
        <w:t>gefaren</w:t>
      </w:r>
      <w:proofErr w:type="spellEnd"/>
      <w:r>
        <w:t xml:space="preserve"> und CHRISTUS von aller </w:t>
      </w:r>
      <w:proofErr w:type="spellStart"/>
      <w:r>
        <w:t>marter</w:t>
      </w:r>
      <w:proofErr w:type="spellEnd"/>
      <w:r>
        <w:t xml:space="preserve"> </w:t>
      </w:r>
      <w:proofErr w:type="spellStart"/>
      <w:r>
        <w:t>erloest</w:t>
      </w:r>
      <w:proofErr w:type="spellEnd"/>
      <w:r>
        <w:t xml:space="preserve"> </w:t>
      </w:r>
      <w:proofErr w:type="spellStart"/>
      <w:r>
        <w:t>aufferstanden</w:t>
      </w:r>
      <w:proofErr w:type="spellEnd"/>
      <w:r>
        <w:t xml:space="preserve"> </w:t>
      </w:r>
      <w:proofErr w:type="spellStart"/>
      <w:r>
        <w:t>seie</w:t>
      </w:r>
      <w:proofErr w:type="spellEnd"/>
      <w:r>
        <w:t xml:space="preserve"> / das wir unser </w:t>
      </w:r>
      <w:proofErr w:type="spellStart"/>
      <w:r>
        <w:t>suend</w:t>
      </w:r>
      <w:proofErr w:type="spellEnd"/>
      <w:r>
        <w:t xml:space="preserve"> halben in die Helle nicht </w:t>
      </w:r>
      <w:proofErr w:type="spellStart"/>
      <w:r>
        <w:t>faren</w:t>
      </w:r>
      <w:proofErr w:type="spellEnd"/>
      <w:r>
        <w:t xml:space="preserve"> </w:t>
      </w:r>
      <w:proofErr w:type="spellStart"/>
      <w:r>
        <w:t>muesten</w:t>
      </w:r>
      <w:proofErr w:type="spellEnd"/>
      <w:r>
        <w:t xml:space="preserve"> ewiglich / sondern am </w:t>
      </w:r>
      <w:proofErr w:type="spellStart"/>
      <w:r>
        <w:t>Jungstentage</w:t>
      </w:r>
      <w:proofErr w:type="spellEnd"/>
      <w:r>
        <w:t xml:space="preserve"> von todten </w:t>
      </w:r>
      <w:proofErr w:type="spellStart"/>
      <w:r>
        <w:t>aufferstehen</w:t>
      </w:r>
      <w:proofErr w:type="spellEnd"/>
      <w:r>
        <w:t xml:space="preserve"> Christi leib </w:t>
      </w:r>
      <w:proofErr w:type="spellStart"/>
      <w:r>
        <w:t>ehnlich</w:t>
      </w:r>
      <w:proofErr w:type="spellEnd"/>
      <w:r>
        <w:t xml:space="preserve"> und bei Gott leben ewiglich. Dazu </w:t>
      </w:r>
      <w:proofErr w:type="spellStart"/>
      <w:r>
        <w:t>helffe</w:t>
      </w:r>
      <w:proofErr w:type="spellEnd"/>
      <w:r>
        <w:t xml:space="preserve"> uns allerliebste </w:t>
      </w:r>
      <w:proofErr w:type="spellStart"/>
      <w:r>
        <w:t>bruedere</w:t>
      </w:r>
      <w:proofErr w:type="spellEnd"/>
      <w:r>
        <w:t xml:space="preserve"> unser </w:t>
      </w:r>
      <w:proofErr w:type="spellStart"/>
      <w:r>
        <w:t>vorgenger</w:t>
      </w:r>
      <w:proofErr w:type="spellEnd"/>
      <w:r>
        <w:t xml:space="preserve"> und </w:t>
      </w:r>
      <w:proofErr w:type="spellStart"/>
      <w:r>
        <w:t>durchbrecher</w:t>
      </w:r>
      <w:proofErr w:type="spellEnd"/>
      <w:r>
        <w:t xml:space="preserve"> Jesus Christus: welchem ich euch </w:t>
      </w:r>
      <w:proofErr w:type="spellStart"/>
      <w:r>
        <w:t>sampt</w:t>
      </w:r>
      <w:proofErr w:type="spellEnd"/>
      <w:r>
        <w:t xml:space="preserve"> allen Christen zu </w:t>
      </w:r>
      <w:proofErr w:type="spellStart"/>
      <w:r>
        <w:t>Danzck</w:t>
      </w:r>
      <w:proofErr w:type="spellEnd"/>
      <w:r>
        <w:t xml:space="preserve"> </w:t>
      </w:r>
      <w:proofErr w:type="spellStart"/>
      <w:r>
        <w:t>befolhen</w:t>
      </w:r>
      <w:proofErr w:type="spellEnd"/>
      <w:r>
        <w:t xml:space="preserve"> </w:t>
      </w:r>
      <w:proofErr w:type="spellStart"/>
      <w:r>
        <w:t>wil</w:t>
      </w:r>
      <w:proofErr w:type="spellEnd"/>
      <w:r>
        <w:t xml:space="preserve"> haben zum </w:t>
      </w:r>
      <w:proofErr w:type="spellStart"/>
      <w:r>
        <w:t>ewigenleben</w:t>
      </w:r>
      <w:proofErr w:type="spellEnd"/>
      <w:r>
        <w:t xml:space="preserve">. Geschrieben zu </w:t>
      </w:r>
      <w:proofErr w:type="spellStart"/>
      <w:r>
        <w:t>Luebeck</w:t>
      </w:r>
      <w:proofErr w:type="spellEnd"/>
      <w:r>
        <w:t xml:space="preserve"> 13. </w:t>
      </w:r>
      <w:proofErr w:type="spellStart"/>
      <w:r>
        <w:t>Novemb</w:t>
      </w:r>
      <w:proofErr w:type="spellEnd"/>
      <w:r>
        <w:t xml:space="preserve">. </w:t>
      </w:r>
      <w:proofErr w:type="spellStart"/>
      <w:r>
        <w:t>M.D.L</w:t>
      </w:r>
      <w:proofErr w:type="spellEnd"/>
      <w:r>
        <w:t xml:space="preserve">. </w:t>
      </w:r>
    </w:p>
    <w:p w14:paraId="46AFC3B4" w14:textId="77777777" w:rsidR="008266A2" w:rsidRDefault="008266A2" w:rsidP="008266A2">
      <w:pPr>
        <w:pStyle w:val="berschrift2"/>
      </w:pPr>
      <w:r>
        <w:t xml:space="preserve">Von dem </w:t>
      </w:r>
      <w:proofErr w:type="spellStart"/>
      <w:r>
        <w:t>DurchBrecher</w:t>
      </w:r>
      <w:proofErr w:type="spellEnd"/>
      <w:r>
        <w:t>: JESU CHRISTO.</w:t>
      </w:r>
    </w:p>
    <w:p w14:paraId="5FF3B7DD" w14:textId="77777777" w:rsidR="008266A2" w:rsidRDefault="008266A2" w:rsidP="008266A2">
      <w:pPr>
        <w:pStyle w:val="StandardWeb"/>
      </w:pPr>
      <w:r>
        <w:t xml:space="preserve">Dis Capitel hat auch eine </w:t>
      </w:r>
      <w:proofErr w:type="spellStart"/>
      <w:r>
        <w:t>treffenliche</w:t>
      </w:r>
      <w:proofErr w:type="spellEnd"/>
      <w:r>
        <w:t xml:space="preserve"> </w:t>
      </w:r>
      <w:proofErr w:type="spellStart"/>
      <w:r>
        <w:t>weissagunge</w:t>
      </w:r>
      <w:proofErr w:type="spellEnd"/>
      <w:r>
        <w:t xml:space="preserve"> von dem </w:t>
      </w:r>
      <w:proofErr w:type="spellStart"/>
      <w:r>
        <w:t>Allmechtigen</w:t>
      </w:r>
      <w:proofErr w:type="spellEnd"/>
      <w:r>
        <w:t xml:space="preserve"> Durchbrecher unserm </w:t>
      </w:r>
      <w:proofErr w:type="spellStart"/>
      <w:r>
        <w:t>Hern</w:t>
      </w:r>
      <w:proofErr w:type="spellEnd"/>
      <w:r>
        <w:t xml:space="preserve"> JESU CHRISTO und beschreibet mit </w:t>
      </w:r>
      <w:proofErr w:type="spellStart"/>
      <w:r>
        <w:t>kurtzen</w:t>
      </w:r>
      <w:proofErr w:type="spellEnd"/>
      <w:r>
        <w:t xml:space="preserve"> </w:t>
      </w:r>
      <w:proofErr w:type="spellStart"/>
      <w:r>
        <w:t>wortten</w:t>
      </w:r>
      <w:proofErr w:type="spellEnd"/>
      <w:r>
        <w:t xml:space="preserve"> sein reich gar </w:t>
      </w:r>
      <w:proofErr w:type="spellStart"/>
      <w:r>
        <w:t>herlich</w:t>
      </w:r>
      <w:proofErr w:type="spellEnd"/>
      <w:r>
        <w:t xml:space="preserve">. Denn weil Gott im sinn hatte die Juden </w:t>
      </w:r>
      <w:proofErr w:type="spellStart"/>
      <w:r>
        <w:t>irer</w:t>
      </w:r>
      <w:proofErr w:type="spellEnd"/>
      <w:r>
        <w:t xml:space="preserve"> </w:t>
      </w:r>
      <w:proofErr w:type="spellStart"/>
      <w:r>
        <w:t>suend</w:t>
      </w:r>
      <w:proofErr w:type="spellEnd"/>
      <w:r>
        <w:t xml:space="preserve"> halben durch den Assyrer </w:t>
      </w:r>
      <w:proofErr w:type="spellStart"/>
      <w:r>
        <w:t>zuverstoren</w:t>
      </w:r>
      <w:proofErr w:type="spellEnd"/>
      <w:r>
        <w:t xml:space="preserve">: so </w:t>
      </w:r>
      <w:proofErr w:type="spellStart"/>
      <w:r>
        <w:t>troestet</w:t>
      </w:r>
      <w:proofErr w:type="spellEnd"/>
      <w:r>
        <w:t xml:space="preserve"> er sie mit </w:t>
      </w:r>
      <w:proofErr w:type="spellStart"/>
      <w:r>
        <w:t>diser</w:t>
      </w:r>
      <w:proofErr w:type="spellEnd"/>
      <w:r>
        <w:t xml:space="preserve"> </w:t>
      </w:r>
      <w:proofErr w:type="spellStart"/>
      <w:r>
        <w:t>weissagunge</w:t>
      </w:r>
      <w:proofErr w:type="spellEnd"/>
      <w:r>
        <w:t xml:space="preserve"> von CHRISTO / also / wenn sie gleich </w:t>
      </w:r>
      <w:proofErr w:type="spellStart"/>
      <w:r>
        <w:t>fur</w:t>
      </w:r>
      <w:proofErr w:type="spellEnd"/>
      <w:r>
        <w:t xml:space="preserve"> </w:t>
      </w:r>
      <w:proofErr w:type="spellStart"/>
      <w:r>
        <w:t>augen</w:t>
      </w:r>
      <w:proofErr w:type="spellEnd"/>
      <w:r>
        <w:t xml:space="preserve"> sehen wurden das das </w:t>
      </w:r>
      <w:proofErr w:type="spellStart"/>
      <w:r>
        <w:t>gantze</w:t>
      </w:r>
      <w:proofErr w:type="spellEnd"/>
      <w:r>
        <w:t xml:space="preserve"> Judenthum </w:t>
      </w:r>
      <w:proofErr w:type="spellStart"/>
      <w:r>
        <w:t>verstoeret</w:t>
      </w:r>
      <w:proofErr w:type="spellEnd"/>
      <w:r>
        <w:t xml:space="preserve"> wurde / das sie dennoch </w:t>
      </w:r>
      <w:proofErr w:type="spellStart"/>
      <w:r>
        <w:t>glewbeten</w:t>
      </w:r>
      <w:proofErr w:type="spellEnd"/>
      <w:r>
        <w:t xml:space="preserve"> Messiah wurde </w:t>
      </w:r>
      <w:proofErr w:type="spellStart"/>
      <w:r>
        <w:t>komen</w:t>
      </w:r>
      <w:proofErr w:type="spellEnd"/>
      <w:r>
        <w:t xml:space="preserve"> wenn die zeit </w:t>
      </w:r>
      <w:proofErr w:type="spellStart"/>
      <w:r>
        <w:t>erfuellet</w:t>
      </w:r>
      <w:proofErr w:type="spellEnd"/>
      <w:r>
        <w:t xml:space="preserve"> und alles wie ein </w:t>
      </w:r>
      <w:proofErr w:type="spellStart"/>
      <w:r>
        <w:t>Helt</w:t>
      </w:r>
      <w:proofErr w:type="spellEnd"/>
      <w:r>
        <w:t xml:space="preserve"> und </w:t>
      </w:r>
      <w:proofErr w:type="spellStart"/>
      <w:r>
        <w:t>Koenig</w:t>
      </w:r>
      <w:proofErr w:type="spellEnd"/>
      <w:r>
        <w:t xml:space="preserve"> gewaltiglich und reichlich ausrichten so Gott allen </w:t>
      </w:r>
      <w:proofErr w:type="spellStart"/>
      <w:r>
        <w:t>glewbigen</w:t>
      </w:r>
      <w:proofErr w:type="spellEnd"/>
      <w:r>
        <w:t xml:space="preserve"> </w:t>
      </w:r>
      <w:proofErr w:type="spellStart"/>
      <w:r>
        <w:t>verheissen</w:t>
      </w:r>
      <w:proofErr w:type="spellEnd"/>
      <w:r>
        <w:t xml:space="preserve"> zugeben in CHRISTO. </w:t>
      </w:r>
    </w:p>
    <w:p w14:paraId="23E19392" w14:textId="77777777" w:rsidR="008266A2" w:rsidRDefault="008266A2" w:rsidP="008266A2">
      <w:pPr>
        <w:pStyle w:val="StandardWeb"/>
      </w:pPr>
      <w:r>
        <w:t xml:space="preserve">So last uns das Capitel in zweie </w:t>
      </w:r>
      <w:proofErr w:type="spellStart"/>
      <w:r>
        <w:t>Stuecke</w:t>
      </w:r>
      <w:proofErr w:type="spellEnd"/>
      <w:r>
        <w:t xml:space="preserve"> teilen nach dem Gesetz und Evangelio / und </w:t>
      </w:r>
      <w:proofErr w:type="spellStart"/>
      <w:r>
        <w:t>erzelen</w:t>
      </w:r>
      <w:proofErr w:type="spellEnd"/>
      <w:r>
        <w:t xml:space="preserve">: </w:t>
      </w:r>
    </w:p>
    <w:p w14:paraId="1FE70C4D" w14:textId="77777777" w:rsidR="008266A2" w:rsidRDefault="008266A2" w:rsidP="008266A2">
      <w:pPr>
        <w:pStyle w:val="StandardWeb"/>
      </w:pPr>
      <w:r>
        <w:t xml:space="preserve">Im </w:t>
      </w:r>
      <w:r>
        <w:rPr>
          <w:rStyle w:val="Fett"/>
          <w:rFonts w:eastAsiaTheme="majorEastAsia"/>
        </w:rPr>
        <w:t>ersten</w:t>
      </w:r>
      <w:r>
        <w:t xml:space="preserve"> / </w:t>
      </w:r>
      <w:proofErr w:type="spellStart"/>
      <w:r>
        <w:t>warumb</w:t>
      </w:r>
      <w:proofErr w:type="spellEnd"/>
      <w:r>
        <w:t xml:space="preserve"> Israel durch die Assyrer </w:t>
      </w:r>
      <w:proofErr w:type="spellStart"/>
      <w:r>
        <w:t>verstoeret</w:t>
      </w:r>
      <w:proofErr w:type="spellEnd"/>
      <w:r>
        <w:t xml:space="preserve"> werden </w:t>
      </w:r>
      <w:proofErr w:type="spellStart"/>
      <w:r>
        <w:t>sol</w:t>
      </w:r>
      <w:proofErr w:type="spellEnd"/>
      <w:r>
        <w:t xml:space="preserve">: Wie man von den </w:t>
      </w:r>
      <w:proofErr w:type="spellStart"/>
      <w:r>
        <w:t>verstoereten</w:t>
      </w:r>
      <w:proofErr w:type="spellEnd"/>
      <w:r>
        <w:t xml:space="preserve"> </w:t>
      </w:r>
      <w:proofErr w:type="spellStart"/>
      <w:r>
        <w:t>irer</w:t>
      </w:r>
      <w:proofErr w:type="spellEnd"/>
      <w:r>
        <w:t xml:space="preserve"> </w:t>
      </w:r>
      <w:proofErr w:type="spellStart"/>
      <w:r>
        <w:t>suend</w:t>
      </w:r>
      <w:proofErr w:type="spellEnd"/>
      <w:r>
        <w:t xml:space="preserve"> halben </w:t>
      </w:r>
      <w:proofErr w:type="spellStart"/>
      <w:r>
        <w:t>Sprichwortte</w:t>
      </w:r>
      <w:proofErr w:type="spellEnd"/>
      <w:r>
        <w:t xml:space="preserve"> machet: Wie die </w:t>
      </w:r>
      <w:proofErr w:type="spellStart"/>
      <w:r>
        <w:t>Junckern</w:t>
      </w:r>
      <w:proofErr w:type="spellEnd"/>
      <w:r>
        <w:t xml:space="preserve"> von den Predigern </w:t>
      </w:r>
      <w:proofErr w:type="spellStart"/>
      <w:r>
        <w:t>ungestrafft</w:t>
      </w:r>
      <w:proofErr w:type="spellEnd"/>
      <w:r>
        <w:t xml:space="preserve"> sein wollen: Wie Gottes </w:t>
      </w:r>
      <w:proofErr w:type="spellStart"/>
      <w:r>
        <w:t>verheissunge</w:t>
      </w:r>
      <w:proofErr w:type="spellEnd"/>
      <w:r>
        <w:t xml:space="preserve"> die </w:t>
      </w:r>
      <w:proofErr w:type="spellStart"/>
      <w:r>
        <w:t>fromen</w:t>
      </w:r>
      <w:proofErr w:type="spellEnd"/>
      <w:r>
        <w:t xml:space="preserve"> alleine betreffen: Wie Israel der Propheten predigt </w:t>
      </w:r>
      <w:proofErr w:type="spellStart"/>
      <w:r>
        <w:t>veracht</w:t>
      </w:r>
      <w:proofErr w:type="spellEnd"/>
      <w:r>
        <w:t xml:space="preserve"> und </w:t>
      </w:r>
      <w:proofErr w:type="spellStart"/>
      <w:r>
        <w:t>drueber</w:t>
      </w:r>
      <w:proofErr w:type="spellEnd"/>
      <w:r>
        <w:t xml:space="preserve"> </w:t>
      </w:r>
      <w:proofErr w:type="spellStart"/>
      <w:r>
        <w:t>zuscheittern</w:t>
      </w:r>
      <w:proofErr w:type="spellEnd"/>
      <w:r>
        <w:t xml:space="preserve"> gehet: Wie die </w:t>
      </w:r>
      <w:proofErr w:type="spellStart"/>
      <w:r>
        <w:t>leutte</w:t>
      </w:r>
      <w:proofErr w:type="spellEnd"/>
      <w:r>
        <w:t xml:space="preserve"> </w:t>
      </w:r>
      <w:proofErr w:type="spellStart"/>
      <w:r>
        <w:t>diser</w:t>
      </w:r>
      <w:proofErr w:type="spellEnd"/>
      <w:r>
        <w:t xml:space="preserve"> rechten </w:t>
      </w:r>
      <w:proofErr w:type="spellStart"/>
      <w:r>
        <w:t>lere</w:t>
      </w:r>
      <w:proofErr w:type="spellEnd"/>
      <w:r>
        <w:t xml:space="preserve"> nicht </w:t>
      </w:r>
      <w:proofErr w:type="spellStart"/>
      <w:r>
        <w:t>glewben</w:t>
      </w:r>
      <w:proofErr w:type="spellEnd"/>
      <w:r>
        <w:t xml:space="preserve"> sondern falscher </w:t>
      </w:r>
      <w:proofErr w:type="spellStart"/>
      <w:r>
        <w:t>lere</w:t>
      </w:r>
      <w:proofErr w:type="spellEnd"/>
      <w:r>
        <w:t xml:space="preserve">. </w:t>
      </w:r>
    </w:p>
    <w:p w14:paraId="7DCFABA7" w14:textId="77777777" w:rsidR="008266A2" w:rsidRDefault="008266A2" w:rsidP="008266A2">
      <w:pPr>
        <w:pStyle w:val="StandardWeb"/>
      </w:pPr>
      <w:r>
        <w:t xml:space="preserve">Im </w:t>
      </w:r>
      <w:r>
        <w:rPr>
          <w:rStyle w:val="Fett"/>
          <w:rFonts w:eastAsiaTheme="majorEastAsia"/>
        </w:rPr>
        <w:t>andern</w:t>
      </w:r>
      <w:r>
        <w:t xml:space="preserve"> / was Messiah der </w:t>
      </w:r>
      <w:proofErr w:type="spellStart"/>
      <w:r>
        <w:t>Koenig</w:t>
      </w:r>
      <w:proofErr w:type="spellEnd"/>
      <w:r>
        <w:t xml:space="preserve"> </w:t>
      </w:r>
      <w:proofErr w:type="spellStart"/>
      <w:r>
        <w:t>fur</w:t>
      </w:r>
      <w:proofErr w:type="spellEnd"/>
      <w:r>
        <w:t xml:space="preserve"> ein </w:t>
      </w:r>
      <w:proofErr w:type="spellStart"/>
      <w:r>
        <w:t>volck</w:t>
      </w:r>
      <w:proofErr w:type="spellEnd"/>
      <w:r>
        <w:t xml:space="preserve"> haben werde: Wie durch </w:t>
      </w:r>
      <w:proofErr w:type="spellStart"/>
      <w:r>
        <w:t>Hirtten</w:t>
      </w:r>
      <w:proofErr w:type="spellEnd"/>
      <w:r>
        <w:t xml:space="preserve"> und Herde CHRISTUS und seiner Kirchen </w:t>
      </w:r>
      <w:proofErr w:type="spellStart"/>
      <w:r>
        <w:t>Predigampt</w:t>
      </w:r>
      <w:proofErr w:type="spellEnd"/>
      <w:r>
        <w:t xml:space="preserve"> </w:t>
      </w:r>
      <w:proofErr w:type="spellStart"/>
      <w:r>
        <w:t>bedeuttet</w:t>
      </w:r>
      <w:proofErr w:type="spellEnd"/>
      <w:r>
        <w:t xml:space="preserve"> wird: Was von </w:t>
      </w:r>
      <w:proofErr w:type="spellStart"/>
      <w:r>
        <w:t>menschen</w:t>
      </w:r>
      <w:proofErr w:type="spellEnd"/>
      <w:r>
        <w:t xml:space="preserve"> Dohnen </w:t>
      </w:r>
      <w:proofErr w:type="spellStart"/>
      <w:r>
        <w:t>heisse</w:t>
      </w:r>
      <w:proofErr w:type="spellEnd"/>
      <w:r>
        <w:t xml:space="preserve">: Was CHRISTUS </w:t>
      </w:r>
      <w:proofErr w:type="spellStart"/>
      <w:r>
        <w:t>fur</w:t>
      </w:r>
      <w:proofErr w:type="spellEnd"/>
      <w:r>
        <w:t xml:space="preserve"> ein </w:t>
      </w:r>
      <w:proofErr w:type="spellStart"/>
      <w:r>
        <w:t>Koenig</w:t>
      </w:r>
      <w:proofErr w:type="spellEnd"/>
      <w:r>
        <w:t xml:space="preserve"> ist / und </w:t>
      </w:r>
      <w:proofErr w:type="spellStart"/>
      <w:r>
        <w:t>warumb</w:t>
      </w:r>
      <w:proofErr w:type="spellEnd"/>
      <w:r>
        <w:t xml:space="preserve"> er und alle Christen Durchbrecher </w:t>
      </w:r>
      <w:proofErr w:type="spellStart"/>
      <w:r>
        <w:t>heissen</w:t>
      </w:r>
      <w:proofErr w:type="spellEnd"/>
      <w:r>
        <w:t xml:space="preserve">. </w:t>
      </w:r>
    </w:p>
    <w:p w14:paraId="22F92306" w14:textId="77777777" w:rsidR="008266A2" w:rsidRDefault="008266A2" w:rsidP="008266A2">
      <w:pPr>
        <w:pStyle w:val="StandardWeb"/>
      </w:pPr>
      <w:r>
        <w:t xml:space="preserve">Weh denen die schaden </w:t>
      </w:r>
      <w:proofErr w:type="spellStart"/>
      <w:r>
        <w:t>zuthun</w:t>
      </w:r>
      <w:proofErr w:type="spellEnd"/>
      <w:r>
        <w:t xml:space="preserve"> trachten / und gehen mit </w:t>
      </w:r>
      <w:proofErr w:type="spellStart"/>
      <w:r>
        <w:t>boesen</w:t>
      </w:r>
      <w:proofErr w:type="spellEnd"/>
      <w:r>
        <w:t xml:space="preserve"> </w:t>
      </w:r>
      <w:proofErr w:type="spellStart"/>
      <w:r>
        <w:t>tuecken</w:t>
      </w:r>
      <w:proofErr w:type="spellEnd"/>
      <w:r>
        <w:t xml:space="preserve"> </w:t>
      </w:r>
      <w:proofErr w:type="spellStart"/>
      <w:r>
        <w:t>umb</w:t>
      </w:r>
      <w:proofErr w:type="spellEnd"/>
      <w:r>
        <w:t xml:space="preserve"> </w:t>
      </w:r>
      <w:proofErr w:type="spellStart"/>
      <w:r>
        <w:t>auff</w:t>
      </w:r>
      <w:proofErr w:type="spellEnd"/>
      <w:r>
        <w:t xml:space="preserve"> </w:t>
      </w:r>
      <w:proofErr w:type="spellStart"/>
      <w:r>
        <w:t>irem</w:t>
      </w:r>
      <w:proofErr w:type="spellEnd"/>
      <w:r>
        <w:t xml:space="preserve"> </w:t>
      </w:r>
      <w:proofErr w:type="spellStart"/>
      <w:r>
        <w:t>lager</w:t>
      </w:r>
      <w:proofErr w:type="spellEnd"/>
      <w:r>
        <w:t xml:space="preserve"> / das sie es </w:t>
      </w:r>
      <w:proofErr w:type="spellStart"/>
      <w:r>
        <w:t>fruee</w:t>
      </w:r>
      <w:proofErr w:type="spellEnd"/>
      <w:r>
        <w:t xml:space="preserve"> </w:t>
      </w:r>
      <w:proofErr w:type="spellStart"/>
      <w:r>
        <w:t>wenns</w:t>
      </w:r>
      <w:proofErr w:type="spellEnd"/>
      <w:r>
        <w:t xml:space="preserve"> </w:t>
      </w:r>
      <w:proofErr w:type="spellStart"/>
      <w:r>
        <w:t>liecht</w:t>
      </w:r>
      <w:proofErr w:type="spellEnd"/>
      <w:r>
        <w:t xml:space="preserve"> wird </w:t>
      </w:r>
      <w:proofErr w:type="spellStart"/>
      <w:r>
        <w:t>volbringen</w:t>
      </w:r>
      <w:proofErr w:type="spellEnd"/>
      <w:r>
        <w:t xml:space="preserve"> / weil sie die macht haben. Sie </w:t>
      </w:r>
      <w:proofErr w:type="spellStart"/>
      <w:r>
        <w:t>reissen</w:t>
      </w:r>
      <w:proofErr w:type="spellEnd"/>
      <w:r>
        <w:t xml:space="preserve"> zu sich Ecker / und </w:t>
      </w:r>
      <w:proofErr w:type="spellStart"/>
      <w:r>
        <w:t>nemen</w:t>
      </w:r>
      <w:proofErr w:type="spellEnd"/>
      <w:r>
        <w:t xml:space="preserve"> </w:t>
      </w:r>
      <w:proofErr w:type="spellStart"/>
      <w:r>
        <w:t>Heuester</w:t>
      </w:r>
      <w:proofErr w:type="spellEnd"/>
      <w:r>
        <w:t xml:space="preserve"> / welche sie </w:t>
      </w:r>
      <w:proofErr w:type="spellStart"/>
      <w:r>
        <w:t>geluestet</w:t>
      </w:r>
      <w:proofErr w:type="spellEnd"/>
      <w:r>
        <w:t xml:space="preserve"> / also treiben sie </w:t>
      </w:r>
      <w:proofErr w:type="spellStart"/>
      <w:r>
        <w:t>gewalt</w:t>
      </w:r>
      <w:proofErr w:type="spellEnd"/>
      <w:r>
        <w:t xml:space="preserve"> mit eins jedem haus und mit eins jedem erbe. </w:t>
      </w:r>
      <w:proofErr w:type="spellStart"/>
      <w:r>
        <w:t>Darumb</w:t>
      </w:r>
      <w:proofErr w:type="spellEnd"/>
      <w:r>
        <w:t xml:space="preserve"> spricht der Herr also / </w:t>
      </w:r>
      <w:proofErr w:type="spellStart"/>
      <w:r>
        <w:t>Sihe</w:t>
      </w:r>
      <w:proofErr w:type="spellEnd"/>
      <w:r>
        <w:t xml:space="preserve"> ich </w:t>
      </w:r>
      <w:proofErr w:type="spellStart"/>
      <w:r>
        <w:t>gedencke</w:t>
      </w:r>
      <w:proofErr w:type="spellEnd"/>
      <w:r>
        <w:t xml:space="preserve"> </w:t>
      </w:r>
      <w:proofErr w:type="spellStart"/>
      <w:r>
        <w:t>uber</w:t>
      </w:r>
      <w:proofErr w:type="spellEnd"/>
      <w:r>
        <w:t xml:space="preserve"> </w:t>
      </w:r>
      <w:proofErr w:type="spellStart"/>
      <w:r>
        <w:t>dis</w:t>
      </w:r>
      <w:proofErr w:type="spellEnd"/>
      <w:r>
        <w:t xml:space="preserve"> </w:t>
      </w:r>
      <w:proofErr w:type="spellStart"/>
      <w:r>
        <w:t>geschlechte</w:t>
      </w:r>
      <w:proofErr w:type="spellEnd"/>
      <w:r>
        <w:t xml:space="preserve"> </w:t>
      </w:r>
      <w:proofErr w:type="spellStart"/>
      <w:r>
        <w:t>boeses</w:t>
      </w:r>
      <w:proofErr w:type="spellEnd"/>
      <w:r>
        <w:t xml:space="preserve"> / aus dem </w:t>
      </w:r>
      <w:proofErr w:type="spellStart"/>
      <w:r>
        <w:t>ir</w:t>
      </w:r>
      <w:proofErr w:type="spellEnd"/>
      <w:r>
        <w:t xml:space="preserve"> </w:t>
      </w:r>
      <w:proofErr w:type="spellStart"/>
      <w:r>
        <w:t>ewern</w:t>
      </w:r>
      <w:proofErr w:type="spellEnd"/>
      <w:r>
        <w:t xml:space="preserve"> hals nicht ziehen und nicht so </w:t>
      </w:r>
      <w:proofErr w:type="spellStart"/>
      <w:r>
        <w:t>stoltz</w:t>
      </w:r>
      <w:proofErr w:type="spellEnd"/>
      <w:r>
        <w:t xml:space="preserve"> daher gehen </w:t>
      </w:r>
      <w:proofErr w:type="spellStart"/>
      <w:r>
        <w:t>solt</w:t>
      </w:r>
      <w:proofErr w:type="spellEnd"/>
      <w:r>
        <w:t xml:space="preserve">: denn es </w:t>
      </w:r>
      <w:proofErr w:type="spellStart"/>
      <w:r>
        <w:t>sol</w:t>
      </w:r>
      <w:proofErr w:type="spellEnd"/>
      <w:r>
        <w:t xml:space="preserve"> eine </w:t>
      </w:r>
      <w:proofErr w:type="spellStart"/>
      <w:r>
        <w:t>boese</w:t>
      </w:r>
      <w:proofErr w:type="spellEnd"/>
      <w:r>
        <w:t xml:space="preserve"> zeit sein. Zur selbigen zeit wird man ein Spruch von euch machen und klagen: es ist aus (wird man sagen) wir sind </w:t>
      </w:r>
      <w:proofErr w:type="spellStart"/>
      <w:r>
        <w:t>verstoeret</w:t>
      </w:r>
      <w:proofErr w:type="spellEnd"/>
      <w:r>
        <w:t xml:space="preserve"> / meins </w:t>
      </w:r>
      <w:proofErr w:type="spellStart"/>
      <w:r>
        <w:t>volcks</w:t>
      </w:r>
      <w:proofErr w:type="spellEnd"/>
      <w:r>
        <w:t xml:space="preserve"> </w:t>
      </w:r>
      <w:proofErr w:type="spellStart"/>
      <w:r>
        <w:t>land</w:t>
      </w:r>
      <w:proofErr w:type="spellEnd"/>
      <w:r>
        <w:t xml:space="preserve"> krieget einen </w:t>
      </w:r>
      <w:proofErr w:type="spellStart"/>
      <w:r>
        <w:t>frembden</w:t>
      </w:r>
      <w:proofErr w:type="spellEnd"/>
      <w:r>
        <w:t xml:space="preserve"> </w:t>
      </w:r>
      <w:proofErr w:type="spellStart"/>
      <w:r>
        <w:t>Hern</w:t>
      </w:r>
      <w:proofErr w:type="spellEnd"/>
      <w:r>
        <w:t xml:space="preserve">: wenn wird er uns die </w:t>
      </w:r>
      <w:proofErr w:type="spellStart"/>
      <w:r>
        <w:t>ecker</w:t>
      </w:r>
      <w:proofErr w:type="spellEnd"/>
      <w:r>
        <w:t xml:space="preserve"> wider zuteilen / die er </w:t>
      </w:r>
      <w:proofErr w:type="spellStart"/>
      <w:r>
        <w:t>usn</w:t>
      </w:r>
      <w:proofErr w:type="spellEnd"/>
      <w:r>
        <w:t xml:space="preserve"> </w:t>
      </w:r>
      <w:proofErr w:type="spellStart"/>
      <w:r>
        <w:t>genomen</w:t>
      </w:r>
      <w:proofErr w:type="spellEnd"/>
      <w:r>
        <w:t xml:space="preserve"> hat: Ja </w:t>
      </w:r>
      <w:proofErr w:type="spellStart"/>
      <w:r>
        <w:t>wol</w:t>
      </w:r>
      <w:proofErr w:type="spellEnd"/>
      <w:r>
        <w:t xml:space="preserve"> / </w:t>
      </w:r>
      <w:proofErr w:type="spellStart"/>
      <w:r>
        <w:t>ir</w:t>
      </w:r>
      <w:proofErr w:type="spellEnd"/>
      <w:r>
        <w:t xml:space="preserve"> werdet kein Teil behalten in der gemeine des </w:t>
      </w:r>
      <w:proofErr w:type="spellStart"/>
      <w:r>
        <w:t>Hern</w:t>
      </w:r>
      <w:proofErr w:type="spellEnd"/>
      <w:r>
        <w:t xml:space="preserve">. Sie sagen / man solle nicht </w:t>
      </w:r>
      <w:proofErr w:type="spellStart"/>
      <w:r>
        <w:t>treuffen</w:t>
      </w:r>
      <w:proofErr w:type="spellEnd"/>
      <w:r>
        <w:t xml:space="preserve"> / denn solche </w:t>
      </w:r>
      <w:proofErr w:type="spellStart"/>
      <w:r>
        <w:t>treuffe</w:t>
      </w:r>
      <w:proofErr w:type="spellEnd"/>
      <w:r>
        <w:t xml:space="preserve"> trifft uns nicht: wir werden nicht so zuschanden werden. Das Haus Jacob </w:t>
      </w:r>
      <w:proofErr w:type="spellStart"/>
      <w:r>
        <w:t>troestet</w:t>
      </w:r>
      <w:proofErr w:type="spellEnd"/>
      <w:r>
        <w:t xml:space="preserve"> sich also / </w:t>
      </w:r>
      <w:proofErr w:type="spellStart"/>
      <w:r>
        <w:t>Meinstu</w:t>
      </w:r>
      <w:proofErr w:type="spellEnd"/>
      <w:r>
        <w:t xml:space="preserve"> des </w:t>
      </w:r>
      <w:proofErr w:type="spellStart"/>
      <w:r>
        <w:t>Hern</w:t>
      </w:r>
      <w:proofErr w:type="spellEnd"/>
      <w:r>
        <w:t xml:space="preserve"> geist </w:t>
      </w:r>
      <w:proofErr w:type="spellStart"/>
      <w:r>
        <w:t>seie</w:t>
      </w:r>
      <w:proofErr w:type="spellEnd"/>
      <w:r>
        <w:t xml:space="preserve"> </w:t>
      </w:r>
      <w:proofErr w:type="spellStart"/>
      <w:r>
        <w:t>verkuerzt</w:t>
      </w:r>
      <w:proofErr w:type="spellEnd"/>
      <w:r>
        <w:t xml:space="preserve">: </w:t>
      </w:r>
      <w:proofErr w:type="spellStart"/>
      <w:r>
        <w:t>Solt</w:t>
      </w:r>
      <w:proofErr w:type="spellEnd"/>
      <w:r>
        <w:t xml:space="preserve"> er </w:t>
      </w:r>
      <w:proofErr w:type="spellStart"/>
      <w:r>
        <w:t>solchs</w:t>
      </w:r>
      <w:proofErr w:type="spellEnd"/>
      <w:r>
        <w:t xml:space="preserve"> thun wollen: Es ist war / meine rede sind </w:t>
      </w:r>
      <w:proofErr w:type="spellStart"/>
      <w:r>
        <w:t>freuentlich</w:t>
      </w:r>
      <w:proofErr w:type="spellEnd"/>
      <w:r>
        <w:t xml:space="preserve"> den </w:t>
      </w:r>
      <w:proofErr w:type="spellStart"/>
      <w:r>
        <w:t>fromen</w:t>
      </w:r>
      <w:proofErr w:type="spellEnd"/>
      <w:r>
        <w:t xml:space="preserve">. Aber mein </w:t>
      </w:r>
      <w:proofErr w:type="spellStart"/>
      <w:r>
        <w:t>volck</w:t>
      </w:r>
      <w:proofErr w:type="spellEnd"/>
      <w:r>
        <w:t xml:space="preserve"> hat sich </w:t>
      </w:r>
      <w:proofErr w:type="spellStart"/>
      <w:r>
        <w:t>auffgemacht</w:t>
      </w:r>
      <w:proofErr w:type="spellEnd"/>
      <w:r>
        <w:t xml:space="preserve"> / wie ein feind / dem sie rauben beide Rock und Mantel denen so sicher daher gehen: gleich wie die so aus dem Krieg </w:t>
      </w:r>
      <w:proofErr w:type="spellStart"/>
      <w:r>
        <w:t>komen</w:t>
      </w:r>
      <w:proofErr w:type="spellEnd"/>
      <w:r>
        <w:t xml:space="preserve">. </w:t>
      </w:r>
      <w:proofErr w:type="spellStart"/>
      <w:r>
        <w:t>Ir</w:t>
      </w:r>
      <w:proofErr w:type="spellEnd"/>
      <w:r>
        <w:t xml:space="preserve"> treibet die </w:t>
      </w:r>
      <w:proofErr w:type="spellStart"/>
      <w:r>
        <w:t>weiber</w:t>
      </w:r>
      <w:proofErr w:type="spellEnd"/>
      <w:r>
        <w:t xml:space="preserve"> meines </w:t>
      </w:r>
      <w:proofErr w:type="spellStart"/>
      <w:r>
        <w:t>volckes</w:t>
      </w:r>
      <w:proofErr w:type="spellEnd"/>
      <w:r>
        <w:t xml:space="preserve"> / aus </w:t>
      </w:r>
      <w:proofErr w:type="spellStart"/>
      <w:r>
        <w:t>iren</w:t>
      </w:r>
      <w:proofErr w:type="spellEnd"/>
      <w:r>
        <w:t xml:space="preserve"> lieben Heuestern / und </w:t>
      </w:r>
      <w:proofErr w:type="spellStart"/>
      <w:r>
        <w:t>nemet</w:t>
      </w:r>
      <w:proofErr w:type="spellEnd"/>
      <w:r>
        <w:t xml:space="preserve"> stets von </w:t>
      </w:r>
      <w:proofErr w:type="spellStart"/>
      <w:r>
        <w:t>iren</w:t>
      </w:r>
      <w:proofErr w:type="spellEnd"/>
      <w:r>
        <w:t xml:space="preserve"> jungen Kindern meinen schmuck. </w:t>
      </w:r>
      <w:proofErr w:type="spellStart"/>
      <w:r>
        <w:t>Darumb</w:t>
      </w:r>
      <w:proofErr w:type="spellEnd"/>
      <w:r>
        <w:t xml:space="preserve"> macht euch </w:t>
      </w:r>
      <w:proofErr w:type="spellStart"/>
      <w:r>
        <w:t>auff</w:t>
      </w:r>
      <w:proofErr w:type="spellEnd"/>
      <w:r>
        <w:t xml:space="preserve"> / </w:t>
      </w:r>
      <w:proofErr w:type="spellStart"/>
      <w:r>
        <w:t>ir</w:t>
      </w:r>
      <w:proofErr w:type="spellEnd"/>
      <w:r>
        <w:t xml:space="preserve"> </w:t>
      </w:r>
      <w:proofErr w:type="spellStart"/>
      <w:r>
        <w:t>muesset</w:t>
      </w:r>
      <w:proofErr w:type="spellEnd"/>
      <w:r>
        <w:t xml:space="preserve"> davon / </w:t>
      </w:r>
      <w:proofErr w:type="spellStart"/>
      <w:r>
        <w:t>ir</w:t>
      </w:r>
      <w:proofErr w:type="spellEnd"/>
      <w:r>
        <w:t xml:space="preserve"> </w:t>
      </w:r>
      <w:proofErr w:type="spellStart"/>
      <w:r>
        <w:t>solt</w:t>
      </w:r>
      <w:proofErr w:type="spellEnd"/>
      <w:r>
        <w:t xml:space="preserve"> hie nicht bleiben / </w:t>
      </w:r>
      <w:proofErr w:type="spellStart"/>
      <w:r>
        <w:t>umb</w:t>
      </w:r>
      <w:proofErr w:type="spellEnd"/>
      <w:r>
        <w:t xml:space="preserve"> </w:t>
      </w:r>
      <w:proofErr w:type="spellStart"/>
      <w:r>
        <w:t>irer</w:t>
      </w:r>
      <w:proofErr w:type="spellEnd"/>
      <w:r>
        <w:t xml:space="preserve"> </w:t>
      </w:r>
      <w:proofErr w:type="spellStart"/>
      <w:r>
        <w:t>unreinigkeit</w:t>
      </w:r>
      <w:proofErr w:type="spellEnd"/>
      <w:r>
        <w:t xml:space="preserve"> willen / </w:t>
      </w:r>
      <w:proofErr w:type="spellStart"/>
      <w:r>
        <w:t>muessen</w:t>
      </w:r>
      <w:proofErr w:type="spellEnd"/>
      <w:r>
        <w:t xml:space="preserve"> sie </w:t>
      </w:r>
      <w:proofErr w:type="spellStart"/>
      <w:r>
        <w:t>unsanfft</w:t>
      </w:r>
      <w:proofErr w:type="spellEnd"/>
      <w:r>
        <w:t xml:space="preserve"> </w:t>
      </w:r>
      <w:proofErr w:type="spellStart"/>
      <w:r>
        <w:t>zustoeret</w:t>
      </w:r>
      <w:proofErr w:type="spellEnd"/>
      <w:r>
        <w:t xml:space="preserve"> werden. Wenn ich ein Irregeist </w:t>
      </w:r>
      <w:proofErr w:type="spellStart"/>
      <w:r>
        <w:t>were</w:t>
      </w:r>
      <w:proofErr w:type="spellEnd"/>
      <w:r>
        <w:t xml:space="preserve"> / und ein </w:t>
      </w:r>
      <w:proofErr w:type="spellStart"/>
      <w:r>
        <w:t>luegenprediger</w:t>
      </w:r>
      <w:proofErr w:type="spellEnd"/>
      <w:r>
        <w:t xml:space="preserve"> / und </w:t>
      </w:r>
      <w:proofErr w:type="spellStart"/>
      <w:r>
        <w:t>predigete</w:t>
      </w:r>
      <w:proofErr w:type="spellEnd"/>
      <w:r>
        <w:t xml:space="preserve"> / wie sie </w:t>
      </w:r>
      <w:proofErr w:type="spellStart"/>
      <w:r>
        <w:t>sauffen</w:t>
      </w:r>
      <w:proofErr w:type="spellEnd"/>
      <w:r>
        <w:t xml:space="preserve"> und schwelgen </w:t>
      </w:r>
      <w:proofErr w:type="spellStart"/>
      <w:r>
        <w:t>solten</w:t>
      </w:r>
      <w:proofErr w:type="spellEnd"/>
      <w:r>
        <w:t xml:space="preserve"> / das </w:t>
      </w:r>
      <w:proofErr w:type="spellStart"/>
      <w:r>
        <w:t>were</w:t>
      </w:r>
      <w:proofErr w:type="spellEnd"/>
      <w:r>
        <w:t xml:space="preserve"> ein Prediger </w:t>
      </w:r>
      <w:proofErr w:type="spellStart"/>
      <w:r>
        <w:t>fur</w:t>
      </w:r>
      <w:proofErr w:type="spellEnd"/>
      <w:r>
        <w:t xml:space="preserve"> </w:t>
      </w:r>
      <w:proofErr w:type="spellStart"/>
      <w:r>
        <w:t>dis</w:t>
      </w:r>
      <w:proofErr w:type="spellEnd"/>
      <w:r>
        <w:t xml:space="preserve"> </w:t>
      </w:r>
      <w:proofErr w:type="spellStart"/>
      <w:r>
        <w:t>volck</w:t>
      </w:r>
      <w:proofErr w:type="spellEnd"/>
      <w:r>
        <w:t xml:space="preserve">. </w:t>
      </w:r>
    </w:p>
    <w:p w14:paraId="4AC172AC" w14:textId="77777777" w:rsidR="008266A2" w:rsidRDefault="008266A2" w:rsidP="008266A2">
      <w:pPr>
        <w:pStyle w:val="StandardWeb"/>
      </w:pPr>
      <w:r>
        <w:t xml:space="preserve">Aus </w:t>
      </w:r>
      <w:proofErr w:type="spellStart"/>
      <w:r>
        <w:t>diser</w:t>
      </w:r>
      <w:proofErr w:type="spellEnd"/>
      <w:r>
        <w:t xml:space="preserve"> Gesetzpredigt last uns Sechs </w:t>
      </w:r>
      <w:proofErr w:type="spellStart"/>
      <w:r>
        <w:t>lere</w:t>
      </w:r>
      <w:proofErr w:type="spellEnd"/>
      <w:r>
        <w:t xml:space="preserve"> </w:t>
      </w:r>
      <w:proofErr w:type="spellStart"/>
      <w:r>
        <w:t>schepffen</w:t>
      </w:r>
      <w:proofErr w:type="spellEnd"/>
      <w:r>
        <w:t xml:space="preserve"> und lernen: Erstlich </w:t>
      </w:r>
    </w:p>
    <w:p w14:paraId="7A5913FC" w14:textId="77777777" w:rsidR="008266A2" w:rsidRDefault="008266A2" w:rsidP="008266A2">
      <w:pPr>
        <w:pStyle w:val="berschrift3"/>
      </w:pPr>
      <w:proofErr w:type="spellStart"/>
      <w:r>
        <w:t>Warumb</w:t>
      </w:r>
      <w:proofErr w:type="spellEnd"/>
      <w:r>
        <w:t xml:space="preserve"> Israel durch die Assyrer </w:t>
      </w:r>
      <w:proofErr w:type="spellStart"/>
      <w:r>
        <w:t>verstoeret</w:t>
      </w:r>
      <w:proofErr w:type="spellEnd"/>
      <w:r>
        <w:t xml:space="preserve"> werden sol.</w:t>
      </w:r>
    </w:p>
    <w:p w14:paraId="4660B324" w14:textId="77777777" w:rsidR="008266A2" w:rsidRDefault="008266A2" w:rsidP="008266A2">
      <w:pPr>
        <w:pStyle w:val="StandardWeb"/>
      </w:pPr>
      <w:r>
        <w:t xml:space="preserve">Durch die so die macht haben / verstehe die gewaltigen beide in geistlichen und weltlichen </w:t>
      </w:r>
      <w:proofErr w:type="spellStart"/>
      <w:r>
        <w:t>stenden</w:t>
      </w:r>
      <w:proofErr w:type="spellEnd"/>
      <w:r>
        <w:t xml:space="preserve"> so </w:t>
      </w:r>
      <w:proofErr w:type="spellStart"/>
      <w:r>
        <w:t>geitzig</w:t>
      </w:r>
      <w:proofErr w:type="spellEnd"/>
      <w:r>
        <w:t xml:space="preserve"> sind und </w:t>
      </w:r>
      <w:proofErr w:type="spellStart"/>
      <w:r>
        <w:t>ire</w:t>
      </w:r>
      <w:proofErr w:type="spellEnd"/>
      <w:r>
        <w:t xml:space="preserve"> </w:t>
      </w:r>
      <w:proofErr w:type="spellStart"/>
      <w:r>
        <w:t>empter</w:t>
      </w:r>
      <w:proofErr w:type="spellEnd"/>
      <w:r>
        <w:t xml:space="preserve"> </w:t>
      </w:r>
      <w:proofErr w:type="spellStart"/>
      <w:r>
        <w:t>auff</w:t>
      </w:r>
      <w:proofErr w:type="spellEnd"/>
      <w:r>
        <w:t xml:space="preserve"> </w:t>
      </w:r>
      <w:proofErr w:type="spellStart"/>
      <w:r>
        <w:t>iren</w:t>
      </w:r>
      <w:proofErr w:type="spellEnd"/>
      <w:r>
        <w:t xml:space="preserve"> eigen nutz richten und </w:t>
      </w:r>
      <w:proofErr w:type="spellStart"/>
      <w:r>
        <w:t>fueren</w:t>
      </w:r>
      <w:proofErr w:type="spellEnd"/>
      <w:r>
        <w:t xml:space="preserve">. </w:t>
      </w:r>
    </w:p>
    <w:p w14:paraId="06C54B04" w14:textId="77777777" w:rsidR="008266A2" w:rsidRDefault="008266A2" w:rsidP="008266A2">
      <w:pPr>
        <w:pStyle w:val="StandardWeb"/>
      </w:pPr>
      <w:r>
        <w:t xml:space="preserve">Mit </w:t>
      </w:r>
      <w:proofErr w:type="spellStart"/>
      <w:r>
        <w:t>disen</w:t>
      </w:r>
      <w:proofErr w:type="spellEnd"/>
      <w:r>
        <w:t xml:space="preserve"> </w:t>
      </w:r>
      <w:proofErr w:type="spellStart"/>
      <w:r>
        <w:t>wortten</w:t>
      </w:r>
      <w:proofErr w:type="spellEnd"/>
      <w:r>
        <w:t xml:space="preserve"> (die schaden </w:t>
      </w:r>
      <w:proofErr w:type="spellStart"/>
      <w:r>
        <w:t>zuthun</w:t>
      </w:r>
      <w:proofErr w:type="spellEnd"/>
      <w:r>
        <w:t xml:space="preserve"> erachten und gehen mit losen </w:t>
      </w:r>
      <w:proofErr w:type="spellStart"/>
      <w:r>
        <w:t>tuecken</w:t>
      </w:r>
      <w:proofErr w:type="spellEnd"/>
      <w:r>
        <w:t xml:space="preserve"> </w:t>
      </w:r>
      <w:proofErr w:type="spellStart"/>
      <w:r>
        <w:t>umb</w:t>
      </w:r>
      <w:proofErr w:type="spellEnd"/>
      <w:r>
        <w:t xml:space="preserve"> </w:t>
      </w:r>
      <w:proofErr w:type="spellStart"/>
      <w:r>
        <w:t>auff</w:t>
      </w:r>
      <w:proofErr w:type="spellEnd"/>
      <w:r>
        <w:t xml:space="preserve"> </w:t>
      </w:r>
      <w:proofErr w:type="spellStart"/>
      <w:r>
        <w:t>irem</w:t>
      </w:r>
      <w:proofErr w:type="spellEnd"/>
      <w:r>
        <w:t xml:space="preserve"> </w:t>
      </w:r>
      <w:proofErr w:type="spellStart"/>
      <w:r>
        <w:t>lager</w:t>
      </w:r>
      <w:proofErr w:type="spellEnd"/>
      <w:r>
        <w:t xml:space="preserve"> / das sie es </w:t>
      </w:r>
      <w:proofErr w:type="spellStart"/>
      <w:r>
        <w:t>fruee</w:t>
      </w:r>
      <w:proofErr w:type="spellEnd"/>
      <w:r>
        <w:t xml:space="preserve"> </w:t>
      </w:r>
      <w:proofErr w:type="spellStart"/>
      <w:r>
        <w:t>wenns</w:t>
      </w:r>
      <w:proofErr w:type="spellEnd"/>
      <w:r>
        <w:t xml:space="preserve"> </w:t>
      </w:r>
      <w:proofErr w:type="spellStart"/>
      <w:r>
        <w:t>liecht</w:t>
      </w:r>
      <w:proofErr w:type="spellEnd"/>
      <w:r>
        <w:t xml:space="preserve"> wird </w:t>
      </w:r>
      <w:proofErr w:type="spellStart"/>
      <w:r>
        <w:t>volbringen</w:t>
      </w:r>
      <w:proofErr w:type="spellEnd"/>
      <w:r>
        <w:t xml:space="preserve">) beschreibet er aller gottlosen in beiden </w:t>
      </w:r>
      <w:proofErr w:type="spellStart"/>
      <w:r>
        <w:t>stenden</w:t>
      </w:r>
      <w:proofErr w:type="spellEnd"/>
      <w:r>
        <w:t xml:space="preserve"> solchen </w:t>
      </w:r>
      <w:proofErr w:type="spellStart"/>
      <w:r>
        <w:t>unrugigen</w:t>
      </w:r>
      <w:proofErr w:type="spellEnd"/>
      <w:r>
        <w:t xml:space="preserve"> </w:t>
      </w:r>
      <w:proofErr w:type="spellStart"/>
      <w:r>
        <w:t>geitz</w:t>
      </w:r>
      <w:proofErr w:type="spellEnd"/>
      <w:r>
        <w:t xml:space="preserve"> und </w:t>
      </w:r>
      <w:proofErr w:type="spellStart"/>
      <w:r>
        <w:t>blutdurst</w:t>
      </w:r>
      <w:proofErr w:type="spellEnd"/>
      <w:r>
        <w:t xml:space="preserve"> / das sie weder tag noch </w:t>
      </w:r>
      <w:proofErr w:type="spellStart"/>
      <w:r>
        <w:t>nacht</w:t>
      </w:r>
      <w:proofErr w:type="spellEnd"/>
      <w:r>
        <w:t xml:space="preserve"> </w:t>
      </w:r>
      <w:proofErr w:type="spellStart"/>
      <w:r>
        <w:t>zufriden</w:t>
      </w:r>
      <w:proofErr w:type="spellEnd"/>
      <w:r>
        <w:t xml:space="preserve"> sein </w:t>
      </w:r>
      <w:proofErr w:type="spellStart"/>
      <w:r>
        <w:t>konnen</w:t>
      </w:r>
      <w:proofErr w:type="spellEnd"/>
      <w:r>
        <w:t xml:space="preserve"> sie haben denn beraubet und </w:t>
      </w:r>
      <w:proofErr w:type="spellStart"/>
      <w:r>
        <w:t>beschediget</w:t>
      </w:r>
      <w:proofErr w:type="spellEnd"/>
      <w:r>
        <w:t xml:space="preserve"> </w:t>
      </w:r>
      <w:proofErr w:type="spellStart"/>
      <w:r>
        <w:t>uber</w:t>
      </w:r>
      <w:proofErr w:type="spellEnd"/>
      <w:r>
        <w:t xml:space="preserve"> die sie macht kriegen: gerade wie </w:t>
      </w:r>
      <w:proofErr w:type="spellStart"/>
      <w:r>
        <w:t>Psal</w:t>
      </w:r>
      <w:proofErr w:type="spellEnd"/>
      <w:r>
        <w:t xml:space="preserve">. 36. sie auch beschreibet und spricht / Es ist kein Gottes furcht bei </w:t>
      </w:r>
      <w:proofErr w:type="spellStart"/>
      <w:r>
        <w:t>inen</w:t>
      </w:r>
      <w:proofErr w:type="spellEnd"/>
      <w:r>
        <w:t xml:space="preserve"> / sie trachten </w:t>
      </w:r>
      <w:proofErr w:type="spellStart"/>
      <w:r>
        <w:t>auff</w:t>
      </w:r>
      <w:proofErr w:type="spellEnd"/>
      <w:r>
        <w:t xml:space="preserve"> </w:t>
      </w:r>
      <w:proofErr w:type="spellStart"/>
      <w:r>
        <w:t>irem</w:t>
      </w:r>
      <w:proofErr w:type="spellEnd"/>
      <w:r>
        <w:t xml:space="preserve"> </w:t>
      </w:r>
      <w:proofErr w:type="spellStart"/>
      <w:r>
        <w:t>lager</w:t>
      </w:r>
      <w:proofErr w:type="spellEnd"/>
      <w:r>
        <w:t xml:space="preserve"> nach schaden / stehen fest </w:t>
      </w:r>
      <w:proofErr w:type="spellStart"/>
      <w:r>
        <w:t>auff</w:t>
      </w:r>
      <w:proofErr w:type="spellEnd"/>
      <w:r>
        <w:t xml:space="preserve"> dem </w:t>
      </w:r>
      <w:proofErr w:type="spellStart"/>
      <w:r>
        <w:t>bosen</w:t>
      </w:r>
      <w:proofErr w:type="spellEnd"/>
      <w:r>
        <w:t xml:space="preserve"> </w:t>
      </w:r>
      <w:proofErr w:type="spellStart"/>
      <w:r>
        <w:t>wege</w:t>
      </w:r>
      <w:proofErr w:type="spellEnd"/>
      <w:r>
        <w:t xml:space="preserve"> und </w:t>
      </w:r>
      <w:proofErr w:type="spellStart"/>
      <w:r>
        <w:t>schewen</w:t>
      </w:r>
      <w:proofErr w:type="spellEnd"/>
      <w:r>
        <w:t xml:space="preserve"> kein arges. Was ist aber solcher lohn: solchen zeiget er an mit </w:t>
      </w:r>
      <w:proofErr w:type="spellStart"/>
      <w:r>
        <w:t>disem</w:t>
      </w:r>
      <w:proofErr w:type="spellEnd"/>
      <w:r>
        <w:t xml:space="preserve"> </w:t>
      </w:r>
      <w:proofErr w:type="spellStart"/>
      <w:r>
        <w:t>worrlin</w:t>
      </w:r>
      <w:proofErr w:type="spellEnd"/>
      <w:r>
        <w:t xml:space="preserve"> / Weh: weissaget nicht alleine vom zeitlichen </w:t>
      </w:r>
      <w:proofErr w:type="spellStart"/>
      <w:r>
        <w:t>unglueckt</w:t>
      </w:r>
      <w:proofErr w:type="spellEnd"/>
      <w:r>
        <w:t xml:space="preserve"> von den Assyrern </w:t>
      </w:r>
      <w:proofErr w:type="spellStart"/>
      <w:r>
        <w:t>zuleiden</w:t>
      </w:r>
      <w:proofErr w:type="spellEnd"/>
      <w:r>
        <w:t xml:space="preserve"> / sondern auch vom ewigen Weh damit CHRISTUS den </w:t>
      </w:r>
      <w:proofErr w:type="spellStart"/>
      <w:r>
        <w:t>Phariseern</w:t>
      </w:r>
      <w:proofErr w:type="spellEnd"/>
      <w:r>
        <w:t xml:space="preserve"> </w:t>
      </w:r>
      <w:proofErr w:type="spellStart"/>
      <w:r>
        <w:t>drewet</w:t>
      </w:r>
      <w:proofErr w:type="spellEnd"/>
      <w:r>
        <w:t xml:space="preserve"> Matth. 23. </w:t>
      </w:r>
    </w:p>
    <w:p w14:paraId="59DB913F" w14:textId="77777777" w:rsidR="008266A2" w:rsidRDefault="008266A2" w:rsidP="008266A2">
      <w:pPr>
        <w:pStyle w:val="StandardWeb"/>
      </w:pPr>
      <w:r>
        <w:t xml:space="preserve">Wie er aber mit </w:t>
      </w:r>
      <w:proofErr w:type="spellStart"/>
      <w:r>
        <w:t>disen</w:t>
      </w:r>
      <w:proofErr w:type="spellEnd"/>
      <w:r>
        <w:t xml:space="preserve"> </w:t>
      </w:r>
      <w:proofErr w:type="spellStart"/>
      <w:r>
        <w:t>wortten</w:t>
      </w:r>
      <w:proofErr w:type="spellEnd"/>
      <w:r>
        <w:t xml:space="preserve"> (sie </w:t>
      </w:r>
      <w:proofErr w:type="spellStart"/>
      <w:r>
        <w:t>reissen</w:t>
      </w:r>
      <w:proofErr w:type="spellEnd"/>
      <w:r>
        <w:t xml:space="preserve"> zu sich Ecker und nehmen </w:t>
      </w:r>
      <w:proofErr w:type="spellStart"/>
      <w:r>
        <w:t>Heueser</w:t>
      </w:r>
      <w:proofErr w:type="spellEnd"/>
      <w:r>
        <w:t xml:space="preserve"> welche sie </w:t>
      </w:r>
      <w:proofErr w:type="spellStart"/>
      <w:r>
        <w:t>geluestet</w:t>
      </w:r>
      <w:proofErr w:type="spellEnd"/>
      <w:r>
        <w:t xml:space="preserve"> / also treiben sie </w:t>
      </w:r>
      <w:proofErr w:type="spellStart"/>
      <w:r>
        <w:t>gewalt</w:t>
      </w:r>
      <w:proofErr w:type="spellEnd"/>
      <w:r>
        <w:t xml:space="preserve"> mit eines jedem haus und mit eines jedem erbe) anzeiget / was sie </w:t>
      </w:r>
      <w:proofErr w:type="spellStart"/>
      <w:r>
        <w:t>boeses</w:t>
      </w:r>
      <w:proofErr w:type="spellEnd"/>
      <w:r>
        <w:t xml:space="preserve"> </w:t>
      </w:r>
      <w:proofErr w:type="spellStart"/>
      <w:r>
        <w:t>auff</w:t>
      </w:r>
      <w:proofErr w:type="spellEnd"/>
      <w:r>
        <w:t xml:space="preserve"> </w:t>
      </w:r>
      <w:proofErr w:type="spellStart"/>
      <w:r>
        <w:t>irem</w:t>
      </w:r>
      <w:proofErr w:type="spellEnd"/>
      <w:r>
        <w:t xml:space="preserve"> </w:t>
      </w:r>
      <w:proofErr w:type="spellStart"/>
      <w:r>
        <w:t>lager</w:t>
      </w:r>
      <w:proofErr w:type="spellEnd"/>
      <w:r>
        <w:t xml:space="preserve"> trachten / und beschreibet den </w:t>
      </w:r>
      <w:proofErr w:type="spellStart"/>
      <w:r>
        <w:t>unbarmhertzigen</w:t>
      </w:r>
      <w:proofErr w:type="spellEnd"/>
      <w:r>
        <w:t xml:space="preserve"> </w:t>
      </w:r>
      <w:proofErr w:type="spellStart"/>
      <w:r>
        <w:t>geitz</w:t>
      </w:r>
      <w:proofErr w:type="spellEnd"/>
      <w:r>
        <w:t xml:space="preserve"> der </w:t>
      </w:r>
      <w:proofErr w:type="spellStart"/>
      <w:r>
        <w:t>tyrannen</w:t>
      </w:r>
      <w:proofErr w:type="spellEnd"/>
      <w:r>
        <w:t xml:space="preserve"> mit schinden und schaben der </w:t>
      </w:r>
      <w:proofErr w:type="spellStart"/>
      <w:r>
        <w:t>unterthanen</w:t>
      </w:r>
      <w:proofErr w:type="spellEnd"/>
      <w:r>
        <w:t xml:space="preserve"> / sonderlich das </w:t>
      </w:r>
      <w:proofErr w:type="spellStart"/>
      <w:r>
        <w:t>Widwenheueserfressen</w:t>
      </w:r>
      <w:proofErr w:type="spellEnd"/>
      <w:r>
        <w:t xml:space="preserve"> / davon CHRISTUS Matth. 23. </w:t>
      </w:r>
    </w:p>
    <w:p w14:paraId="576011F3" w14:textId="77777777" w:rsidR="008266A2" w:rsidRDefault="008266A2" w:rsidP="008266A2">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spricht der Herr also / </w:t>
      </w:r>
      <w:proofErr w:type="spellStart"/>
      <w:r>
        <w:t>Sihe</w:t>
      </w:r>
      <w:proofErr w:type="spellEnd"/>
      <w:r>
        <w:t xml:space="preserve"> ich </w:t>
      </w:r>
      <w:proofErr w:type="spellStart"/>
      <w:r>
        <w:t>gedencke</w:t>
      </w:r>
      <w:proofErr w:type="spellEnd"/>
      <w:r>
        <w:t xml:space="preserve"> </w:t>
      </w:r>
      <w:proofErr w:type="spellStart"/>
      <w:r>
        <w:t>uber</w:t>
      </w:r>
      <w:proofErr w:type="spellEnd"/>
      <w:r>
        <w:t xml:space="preserve"> </w:t>
      </w:r>
      <w:proofErr w:type="spellStart"/>
      <w:r>
        <w:t>dis</w:t>
      </w:r>
      <w:proofErr w:type="spellEnd"/>
      <w:r>
        <w:t xml:space="preserve"> </w:t>
      </w:r>
      <w:proofErr w:type="spellStart"/>
      <w:r>
        <w:t>geschlechte</w:t>
      </w:r>
      <w:proofErr w:type="spellEnd"/>
      <w:r>
        <w:t xml:space="preserve"> </w:t>
      </w:r>
      <w:proofErr w:type="spellStart"/>
      <w:r>
        <w:t>boses</w:t>
      </w:r>
      <w:proofErr w:type="spellEnd"/>
      <w:r>
        <w:t xml:space="preserve"> aus dem </w:t>
      </w:r>
      <w:proofErr w:type="spellStart"/>
      <w:r>
        <w:t>ir</w:t>
      </w:r>
      <w:proofErr w:type="spellEnd"/>
      <w:r>
        <w:t xml:space="preserve"> </w:t>
      </w:r>
      <w:proofErr w:type="spellStart"/>
      <w:r>
        <w:t>ewern</w:t>
      </w:r>
      <w:proofErr w:type="spellEnd"/>
      <w:r>
        <w:t xml:space="preserve"> hals nicht ziehen und nicht so </w:t>
      </w:r>
      <w:proofErr w:type="spellStart"/>
      <w:r>
        <w:t>stoltz</w:t>
      </w:r>
      <w:proofErr w:type="spellEnd"/>
      <w:r>
        <w:t xml:space="preserve"> daher gehen </w:t>
      </w:r>
      <w:proofErr w:type="spellStart"/>
      <w:r>
        <w:t>solt</w:t>
      </w:r>
      <w:proofErr w:type="spellEnd"/>
      <w:r>
        <w:t xml:space="preserve">: denn es </w:t>
      </w:r>
      <w:proofErr w:type="spellStart"/>
      <w:r>
        <w:t>sol</w:t>
      </w:r>
      <w:proofErr w:type="spellEnd"/>
      <w:r>
        <w:t xml:space="preserve"> eine </w:t>
      </w:r>
      <w:proofErr w:type="spellStart"/>
      <w:r>
        <w:t>boese</w:t>
      </w:r>
      <w:proofErr w:type="spellEnd"/>
      <w:r>
        <w:t xml:space="preserve"> zeit sein) auslegen, was das Weh </w:t>
      </w:r>
      <w:proofErr w:type="spellStart"/>
      <w:r>
        <w:t>seie</w:t>
      </w:r>
      <w:proofErr w:type="spellEnd"/>
      <w:r>
        <w:t xml:space="preserve"> und beschreiben die straffe so die </w:t>
      </w:r>
      <w:proofErr w:type="spellStart"/>
      <w:r>
        <w:t>geitz</w:t>
      </w:r>
      <w:proofErr w:type="spellEnd"/>
      <w:r>
        <w:t xml:space="preserve"> helfe </w:t>
      </w:r>
      <w:proofErr w:type="spellStart"/>
      <w:r>
        <w:t>ubergehen</w:t>
      </w:r>
      <w:proofErr w:type="spellEnd"/>
      <w:r>
        <w:t xml:space="preserve"> wird / </w:t>
      </w:r>
      <w:proofErr w:type="spellStart"/>
      <w:r>
        <w:t>auff</w:t>
      </w:r>
      <w:proofErr w:type="spellEnd"/>
      <w:r>
        <w:t xml:space="preserve"> das sich die </w:t>
      </w:r>
      <w:proofErr w:type="spellStart"/>
      <w:r>
        <w:t>geplageten</w:t>
      </w:r>
      <w:proofErr w:type="spellEnd"/>
      <w:r>
        <w:t xml:space="preserve"> damit </w:t>
      </w:r>
      <w:proofErr w:type="spellStart"/>
      <w:r>
        <w:t>troesten</w:t>
      </w:r>
      <w:proofErr w:type="spellEnd"/>
      <w:r>
        <w:t xml:space="preserve">: denn soviel </w:t>
      </w:r>
      <w:proofErr w:type="spellStart"/>
      <w:r>
        <w:t>wil</w:t>
      </w:r>
      <w:proofErr w:type="spellEnd"/>
      <w:r>
        <w:t xml:space="preserve"> er sagen / Es wird gar eine </w:t>
      </w:r>
      <w:proofErr w:type="spellStart"/>
      <w:r>
        <w:t>grosse</w:t>
      </w:r>
      <w:proofErr w:type="spellEnd"/>
      <w:r>
        <w:t xml:space="preserve"> </w:t>
      </w:r>
      <w:proofErr w:type="spellStart"/>
      <w:r>
        <w:t>verenderung</w:t>
      </w:r>
      <w:proofErr w:type="spellEnd"/>
      <w:r>
        <w:t xml:space="preserve"> werden / </w:t>
      </w:r>
      <w:proofErr w:type="spellStart"/>
      <w:r>
        <w:t>ir</w:t>
      </w:r>
      <w:proofErr w:type="spellEnd"/>
      <w:r>
        <w:t xml:space="preserve"> </w:t>
      </w:r>
      <w:proofErr w:type="spellStart"/>
      <w:r>
        <w:t>unterdruecker</w:t>
      </w:r>
      <w:proofErr w:type="spellEnd"/>
      <w:r>
        <w:t xml:space="preserve"> der armen und </w:t>
      </w:r>
      <w:proofErr w:type="spellStart"/>
      <w:r>
        <w:t>Reuber</w:t>
      </w:r>
      <w:proofErr w:type="spellEnd"/>
      <w:r>
        <w:t xml:space="preserve"> werdet zu seiner zeit von Gott </w:t>
      </w:r>
      <w:proofErr w:type="spellStart"/>
      <w:r>
        <w:t>widerumb</w:t>
      </w:r>
      <w:proofErr w:type="spellEnd"/>
      <w:r>
        <w:t xml:space="preserve"> unterdrucket und ewiger </w:t>
      </w:r>
      <w:proofErr w:type="spellStart"/>
      <w:r>
        <w:t>selickeit</w:t>
      </w:r>
      <w:proofErr w:type="spellEnd"/>
      <w:r>
        <w:t xml:space="preserve"> beraubet werden / </w:t>
      </w:r>
      <w:proofErr w:type="spellStart"/>
      <w:r>
        <w:t>ir</w:t>
      </w:r>
      <w:proofErr w:type="spellEnd"/>
      <w:r>
        <w:t xml:space="preserve"> aber die </w:t>
      </w:r>
      <w:proofErr w:type="spellStart"/>
      <w:r>
        <w:t>ir</w:t>
      </w:r>
      <w:proofErr w:type="spellEnd"/>
      <w:r>
        <w:t xml:space="preserve"> zeitlich unterdruckt werdet </w:t>
      </w:r>
      <w:proofErr w:type="spellStart"/>
      <w:r>
        <w:t>solt</w:t>
      </w:r>
      <w:proofErr w:type="spellEnd"/>
      <w:r>
        <w:t xml:space="preserve"> ewiglich durch CHRISTUM </w:t>
      </w:r>
      <w:proofErr w:type="spellStart"/>
      <w:r>
        <w:t>uber</w:t>
      </w:r>
      <w:proofErr w:type="spellEnd"/>
      <w:r>
        <w:t xml:space="preserve"> </w:t>
      </w:r>
      <w:proofErr w:type="spellStart"/>
      <w:r>
        <w:t>ewer</w:t>
      </w:r>
      <w:proofErr w:type="spellEnd"/>
      <w:r>
        <w:t xml:space="preserve"> </w:t>
      </w:r>
      <w:proofErr w:type="spellStart"/>
      <w:r>
        <w:t>unterdrucker</w:t>
      </w:r>
      <w:proofErr w:type="spellEnd"/>
      <w:r>
        <w:t xml:space="preserve"> </w:t>
      </w:r>
      <w:proofErr w:type="spellStart"/>
      <w:r>
        <w:t>herschen</w:t>
      </w:r>
      <w:proofErr w:type="spellEnd"/>
      <w:r>
        <w:t xml:space="preserve">: gerade wie Lu. 6. CHRISTUS auch den gottlosen </w:t>
      </w:r>
      <w:proofErr w:type="spellStart"/>
      <w:r>
        <w:t>drewet</w:t>
      </w:r>
      <w:proofErr w:type="spellEnd"/>
      <w:r>
        <w:t xml:space="preserve"> und die </w:t>
      </w:r>
      <w:proofErr w:type="spellStart"/>
      <w:r>
        <w:t>fromen</w:t>
      </w:r>
      <w:proofErr w:type="spellEnd"/>
      <w:r>
        <w:t xml:space="preserve"> </w:t>
      </w:r>
      <w:proofErr w:type="spellStart"/>
      <w:r>
        <w:t>troestet</w:t>
      </w:r>
      <w:proofErr w:type="spellEnd"/>
      <w:r>
        <w:t xml:space="preserve">. Nu </w:t>
      </w:r>
    </w:p>
    <w:p w14:paraId="1B9D7EFB" w14:textId="77777777" w:rsidR="008266A2" w:rsidRDefault="008266A2" w:rsidP="008266A2">
      <w:pPr>
        <w:pStyle w:val="berschrift3"/>
      </w:pPr>
      <w:r>
        <w:t xml:space="preserve">Wie man von den </w:t>
      </w:r>
      <w:proofErr w:type="spellStart"/>
      <w:r>
        <w:t>verstoereten</w:t>
      </w:r>
      <w:proofErr w:type="spellEnd"/>
      <w:r>
        <w:t xml:space="preserve"> </w:t>
      </w:r>
      <w:proofErr w:type="spellStart"/>
      <w:r>
        <w:t>umb</w:t>
      </w:r>
      <w:proofErr w:type="spellEnd"/>
      <w:r>
        <w:t xml:space="preserve"> </w:t>
      </w:r>
      <w:proofErr w:type="spellStart"/>
      <w:r>
        <w:t>irer</w:t>
      </w:r>
      <w:proofErr w:type="spellEnd"/>
      <w:r>
        <w:t xml:space="preserve"> </w:t>
      </w:r>
      <w:proofErr w:type="spellStart"/>
      <w:r>
        <w:t>Suende</w:t>
      </w:r>
      <w:proofErr w:type="spellEnd"/>
      <w:r>
        <w:t xml:space="preserve"> willen </w:t>
      </w:r>
      <w:proofErr w:type="spellStart"/>
      <w:r>
        <w:t>Sprichwortte</w:t>
      </w:r>
      <w:proofErr w:type="spellEnd"/>
      <w:r>
        <w:t xml:space="preserve"> machet.</w:t>
      </w:r>
    </w:p>
    <w:p w14:paraId="041D25A6" w14:textId="77777777" w:rsidR="008266A2" w:rsidRDefault="008266A2" w:rsidP="008266A2">
      <w:pPr>
        <w:pStyle w:val="StandardWeb"/>
      </w:pPr>
      <w:r>
        <w:t xml:space="preserve">Denn wie er mit </w:t>
      </w:r>
      <w:proofErr w:type="spellStart"/>
      <w:r>
        <w:t>disen</w:t>
      </w:r>
      <w:proofErr w:type="spellEnd"/>
      <w:r>
        <w:t xml:space="preserve"> </w:t>
      </w:r>
      <w:proofErr w:type="spellStart"/>
      <w:r>
        <w:t>wortten</w:t>
      </w:r>
      <w:proofErr w:type="spellEnd"/>
      <w:r>
        <w:t xml:space="preserve"> (</w:t>
      </w:r>
      <w:proofErr w:type="spellStart"/>
      <w:r>
        <w:t>zuselbigen</w:t>
      </w:r>
      <w:proofErr w:type="spellEnd"/>
      <w:r>
        <w:t xml:space="preserve"> zeit wird man einen Spruch von euch machen und sagen: Es ist aus / wird man sagen / wir sind </w:t>
      </w:r>
      <w:proofErr w:type="spellStart"/>
      <w:r>
        <w:t>verstoeret</w:t>
      </w:r>
      <w:proofErr w:type="spellEnd"/>
      <w:r>
        <w:t xml:space="preserve"> / meines </w:t>
      </w:r>
      <w:proofErr w:type="spellStart"/>
      <w:r>
        <w:t>volcks</w:t>
      </w:r>
      <w:proofErr w:type="spellEnd"/>
      <w:r>
        <w:t xml:space="preserve"> </w:t>
      </w:r>
      <w:proofErr w:type="spellStart"/>
      <w:r>
        <w:t>land</w:t>
      </w:r>
      <w:proofErr w:type="spellEnd"/>
      <w:r>
        <w:t xml:space="preserve"> krieget einen </w:t>
      </w:r>
      <w:proofErr w:type="spellStart"/>
      <w:r>
        <w:t>frembden</w:t>
      </w:r>
      <w:proofErr w:type="spellEnd"/>
      <w:r>
        <w:t xml:space="preserve"> </w:t>
      </w:r>
      <w:proofErr w:type="spellStart"/>
      <w:r>
        <w:t>Hern</w:t>
      </w:r>
      <w:proofErr w:type="spellEnd"/>
      <w:r>
        <w:t xml:space="preserve">) weissaget / das man in aller </w:t>
      </w:r>
      <w:proofErr w:type="spellStart"/>
      <w:r>
        <w:t>welt</w:t>
      </w:r>
      <w:proofErr w:type="spellEnd"/>
      <w:r>
        <w:t xml:space="preserve"> von dem </w:t>
      </w:r>
      <w:proofErr w:type="spellStart"/>
      <w:r>
        <w:t>verstoereten</w:t>
      </w:r>
      <w:proofErr w:type="spellEnd"/>
      <w:r>
        <w:t xml:space="preserve"> Israel singen und sagen wird / das </w:t>
      </w:r>
      <w:proofErr w:type="spellStart"/>
      <w:r>
        <w:t>vorzeitten</w:t>
      </w:r>
      <w:proofErr w:type="spellEnd"/>
      <w:r>
        <w:t xml:space="preserve"> </w:t>
      </w:r>
      <w:proofErr w:type="spellStart"/>
      <w:r>
        <w:t>gottes</w:t>
      </w:r>
      <w:proofErr w:type="spellEnd"/>
      <w:r>
        <w:t xml:space="preserve"> </w:t>
      </w:r>
      <w:proofErr w:type="spellStart"/>
      <w:r>
        <w:t>volck</w:t>
      </w:r>
      <w:proofErr w:type="spellEnd"/>
      <w:r>
        <w:t xml:space="preserve"> war / hat nu einen </w:t>
      </w:r>
      <w:proofErr w:type="spellStart"/>
      <w:r>
        <w:t>frembden</w:t>
      </w:r>
      <w:proofErr w:type="spellEnd"/>
      <w:r>
        <w:t xml:space="preserve"> </w:t>
      </w:r>
      <w:proofErr w:type="spellStart"/>
      <w:r>
        <w:t>Hern</w:t>
      </w:r>
      <w:proofErr w:type="spellEnd"/>
      <w:r>
        <w:t xml:space="preserve"> / </w:t>
      </w:r>
      <w:proofErr w:type="spellStart"/>
      <w:r>
        <w:t>nemlich</w:t>
      </w:r>
      <w:proofErr w:type="spellEnd"/>
      <w:r>
        <w:t xml:space="preserve"> der Assyrer </w:t>
      </w:r>
      <w:proofErr w:type="spellStart"/>
      <w:r>
        <w:t>Koenig</w:t>
      </w:r>
      <w:proofErr w:type="spellEnd"/>
      <w:r>
        <w:t xml:space="preserve"> / welcher seinen Kriegsknechten das </w:t>
      </w:r>
      <w:proofErr w:type="spellStart"/>
      <w:r>
        <w:t>land</w:t>
      </w:r>
      <w:proofErr w:type="spellEnd"/>
      <w:r>
        <w:t xml:space="preserve"> Israel eingegeben hat. </w:t>
      </w:r>
    </w:p>
    <w:p w14:paraId="6D3A0933" w14:textId="77777777" w:rsidR="008266A2" w:rsidRDefault="008266A2" w:rsidP="008266A2">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(wenn wird er uns die Ecker widerzuteilen die er uns </w:t>
      </w:r>
      <w:proofErr w:type="spellStart"/>
      <w:r>
        <w:t>genomen</w:t>
      </w:r>
      <w:proofErr w:type="spellEnd"/>
      <w:r>
        <w:t xml:space="preserve"> hat: Ja </w:t>
      </w:r>
      <w:proofErr w:type="spellStart"/>
      <w:r>
        <w:t>wol</w:t>
      </w:r>
      <w:proofErr w:type="spellEnd"/>
      <w:r>
        <w:t xml:space="preserve"> </w:t>
      </w:r>
      <w:proofErr w:type="spellStart"/>
      <w:r>
        <w:t>ir</w:t>
      </w:r>
      <w:proofErr w:type="spellEnd"/>
      <w:r>
        <w:t xml:space="preserve"> werdet keinen teil behalten in der gemeine des </w:t>
      </w:r>
      <w:proofErr w:type="spellStart"/>
      <w:r>
        <w:t>Hern</w:t>
      </w:r>
      <w:proofErr w:type="spellEnd"/>
      <w:r>
        <w:t xml:space="preserve">) weissagen / das Israel endlich gar so </w:t>
      </w:r>
      <w:proofErr w:type="spellStart"/>
      <w:r>
        <w:t>verstoeret</w:t>
      </w:r>
      <w:proofErr w:type="spellEnd"/>
      <w:r>
        <w:t xml:space="preserve"> werden </w:t>
      </w:r>
      <w:proofErr w:type="spellStart"/>
      <w:r>
        <w:t>sol</w:t>
      </w:r>
      <w:proofErr w:type="spellEnd"/>
      <w:r>
        <w:t xml:space="preserve"> / das es </w:t>
      </w:r>
      <w:proofErr w:type="spellStart"/>
      <w:r>
        <w:t>nimermehr</w:t>
      </w:r>
      <w:proofErr w:type="spellEnd"/>
      <w:r>
        <w:t xml:space="preserve"> wider heim </w:t>
      </w:r>
      <w:proofErr w:type="spellStart"/>
      <w:r>
        <w:t>komen</w:t>
      </w:r>
      <w:proofErr w:type="spellEnd"/>
      <w:r>
        <w:t xml:space="preserve"> werde </w:t>
      </w:r>
      <w:proofErr w:type="spellStart"/>
      <w:r>
        <w:t>leiplich</w:t>
      </w:r>
      <w:proofErr w:type="spellEnd"/>
      <w:r>
        <w:t xml:space="preserve">: sintemal auch die Babylonier die Assyrer </w:t>
      </w:r>
      <w:proofErr w:type="spellStart"/>
      <w:r>
        <w:t>verstoeren</w:t>
      </w:r>
      <w:proofErr w:type="spellEnd"/>
      <w:r>
        <w:t xml:space="preserve"> wurden / und was von der </w:t>
      </w:r>
      <w:proofErr w:type="spellStart"/>
      <w:r>
        <w:t>heimfart</w:t>
      </w:r>
      <w:proofErr w:type="spellEnd"/>
      <w:r>
        <w:t xml:space="preserve"> Israel </w:t>
      </w:r>
      <w:proofErr w:type="spellStart"/>
      <w:r>
        <w:t>gered</w:t>
      </w:r>
      <w:proofErr w:type="spellEnd"/>
      <w:r>
        <w:t xml:space="preserve"> wird alles geistlich </w:t>
      </w:r>
      <w:proofErr w:type="spellStart"/>
      <w:r>
        <w:t>zuverstehen</w:t>
      </w:r>
      <w:proofErr w:type="spellEnd"/>
      <w:r>
        <w:t xml:space="preserve"> ist. </w:t>
      </w:r>
    </w:p>
    <w:p w14:paraId="667FD6B2" w14:textId="77777777" w:rsidR="008266A2" w:rsidRDefault="008266A2" w:rsidP="008266A2">
      <w:pPr>
        <w:pStyle w:val="StandardWeb"/>
      </w:pPr>
      <w:proofErr w:type="spellStart"/>
      <w:r>
        <w:t>Sihe</w:t>
      </w:r>
      <w:proofErr w:type="spellEnd"/>
      <w:r>
        <w:t xml:space="preserve"> </w:t>
      </w:r>
      <w:proofErr w:type="spellStart"/>
      <w:r>
        <w:t>dis</w:t>
      </w:r>
      <w:proofErr w:type="spellEnd"/>
      <w:r>
        <w:t xml:space="preserve"> sind die </w:t>
      </w:r>
      <w:proofErr w:type="spellStart"/>
      <w:r>
        <w:t>gedancken</w:t>
      </w:r>
      <w:proofErr w:type="spellEnd"/>
      <w:r>
        <w:t xml:space="preserve"> des </w:t>
      </w:r>
      <w:proofErr w:type="spellStart"/>
      <w:r>
        <w:t>Hern</w:t>
      </w:r>
      <w:proofErr w:type="spellEnd"/>
      <w:r>
        <w:t xml:space="preserve"> wider die </w:t>
      </w:r>
      <w:proofErr w:type="spellStart"/>
      <w:r>
        <w:t>tyrannen</w:t>
      </w:r>
      <w:proofErr w:type="spellEnd"/>
      <w:r>
        <w:t xml:space="preserve"> und </w:t>
      </w:r>
      <w:proofErr w:type="spellStart"/>
      <w:r>
        <w:t>falschelerer</w:t>
      </w:r>
      <w:proofErr w:type="spellEnd"/>
      <w:r>
        <w:t xml:space="preserve"> so </w:t>
      </w:r>
      <w:proofErr w:type="spellStart"/>
      <w:r>
        <w:t>geitzes</w:t>
      </w:r>
      <w:proofErr w:type="spellEnd"/>
      <w:r>
        <w:t xml:space="preserve"> halben das </w:t>
      </w:r>
      <w:proofErr w:type="spellStart"/>
      <w:r>
        <w:t>volck</w:t>
      </w:r>
      <w:proofErr w:type="spellEnd"/>
      <w:r>
        <w:t xml:space="preserve"> beide mit </w:t>
      </w:r>
      <w:proofErr w:type="spellStart"/>
      <w:r>
        <w:t>gewalt</w:t>
      </w:r>
      <w:proofErr w:type="spellEnd"/>
      <w:r>
        <w:t xml:space="preserve"> und </w:t>
      </w:r>
      <w:proofErr w:type="spellStart"/>
      <w:r>
        <w:t>menschenleren</w:t>
      </w:r>
      <w:proofErr w:type="spellEnd"/>
      <w:r>
        <w:t xml:space="preserve"> </w:t>
      </w:r>
      <w:proofErr w:type="spellStart"/>
      <w:r>
        <w:t>zuplagen</w:t>
      </w:r>
      <w:proofErr w:type="spellEnd"/>
      <w:r>
        <w:t xml:space="preserve"> und unterdrucken. </w:t>
      </w:r>
    </w:p>
    <w:p w14:paraId="515C5D87" w14:textId="77777777" w:rsidR="008266A2" w:rsidRDefault="008266A2" w:rsidP="008266A2">
      <w:pPr>
        <w:pStyle w:val="StandardWeb"/>
      </w:pPr>
      <w:r>
        <w:t xml:space="preserve">Daraus </w:t>
      </w:r>
      <w:proofErr w:type="spellStart"/>
      <w:r>
        <w:t>wolzuverstehen</w:t>
      </w:r>
      <w:proofErr w:type="spellEnd"/>
      <w:r>
        <w:t xml:space="preserve"> / das die </w:t>
      </w:r>
      <w:proofErr w:type="spellStart"/>
      <w:r>
        <w:t>Sprichwortte</w:t>
      </w:r>
      <w:proofErr w:type="spellEnd"/>
      <w:r>
        <w:t xml:space="preserve"> gemacht werden aus </w:t>
      </w:r>
      <w:proofErr w:type="spellStart"/>
      <w:r>
        <w:t>erfuellung</w:t>
      </w:r>
      <w:proofErr w:type="spellEnd"/>
      <w:r>
        <w:t xml:space="preserve"> </w:t>
      </w:r>
      <w:proofErr w:type="spellStart"/>
      <w:r>
        <w:t>gottlicher</w:t>
      </w:r>
      <w:proofErr w:type="spellEnd"/>
      <w:r>
        <w:t xml:space="preserve"> </w:t>
      </w:r>
      <w:proofErr w:type="spellStart"/>
      <w:r>
        <w:t>drewwortte</w:t>
      </w:r>
      <w:proofErr w:type="spellEnd"/>
      <w:r>
        <w:t xml:space="preserve">: gerade wie Ps. 58 klinget / Die </w:t>
      </w:r>
      <w:proofErr w:type="spellStart"/>
      <w:r>
        <w:t>leutte</w:t>
      </w:r>
      <w:proofErr w:type="spellEnd"/>
      <w:r>
        <w:t xml:space="preserve"> werden sagen / Es ist </w:t>
      </w:r>
      <w:proofErr w:type="spellStart"/>
      <w:r>
        <w:t>ia</w:t>
      </w:r>
      <w:proofErr w:type="spellEnd"/>
      <w:r>
        <w:t xml:space="preserve"> noch Gott Richter </w:t>
      </w:r>
      <w:proofErr w:type="spellStart"/>
      <w:r>
        <w:t>auff</w:t>
      </w:r>
      <w:proofErr w:type="spellEnd"/>
      <w:r>
        <w:t xml:space="preserve"> erden. Nu </w:t>
      </w:r>
    </w:p>
    <w:p w14:paraId="5F7CEF57" w14:textId="77777777" w:rsidR="008266A2" w:rsidRDefault="008266A2" w:rsidP="008266A2">
      <w:pPr>
        <w:pStyle w:val="berschrift3"/>
      </w:pPr>
      <w:r>
        <w:t xml:space="preserve">Wie und </w:t>
      </w:r>
      <w:proofErr w:type="spellStart"/>
      <w:r>
        <w:t>warumb</w:t>
      </w:r>
      <w:proofErr w:type="spellEnd"/>
      <w:r>
        <w:t xml:space="preserve"> die </w:t>
      </w:r>
      <w:proofErr w:type="spellStart"/>
      <w:r>
        <w:t>Junckern</w:t>
      </w:r>
      <w:proofErr w:type="spellEnd"/>
      <w:r>
        <w:t xml:space="preserve"> von den Predigern </w:t>
      </w:r>
      <w:proofErr w:type="spellStart"/>
      <w:r>
        <w:t>ungestraffet</w:t>
      </w:r>
      <w:proofErr w:type="spellEnd"/>
      <w:r>
        <w:t xml:space="preserve"> sein wollen.</w:t>
      </w:r>
    </w:p>
    <w:p w14:paraId="56F6BAA4" w14:textId="77777777" w:rsidR="008266A2" w:rsidRDefault="008266A2" w:rsidP="008266A2">
      <w:pPr>
        <w:pStyle w:val="StandardWeb"/>
      </w:pPr>
      <w:proofErr w:type="spellStart"/>
      <w:r>
        <w:t>Treuffen</w:t>
      </w:r>
      <w:proofErr w:type="spellEnd"/>
      <w:r>
        <w:t xml:space="preserve"> </w:t>
      </w:r>
      <w:proofErr w:type="spellStart"/>
      <w:r>
        <w:t>heist</w:t>
      </w:r>
      <w:proofErr w:type="spellEnd"/>
      <w:r>
        <w:t xml:space="preserve"> predigen: daher durch regen Ps. 68 die predigt des Evangelii verstanden wird da er spricht / Gott du gibst einen </w:t>
      </w:r>
      <w:proofErr w:type="spellStart"/>
      <w:r>
        <w:t>gnedigen</w:t>
      </w:r>
      <w:proofErr w:type="spellEnd"/>
      <w:r>
        <w:t xml:space="preserve"> Regen. </w:t>
      </w:r>
    </w:p>
    <w:p w14:paraId="5262FDD8" w14:textId="77777777" w:rsidR="008266A2" w:rsidRDefault="008266A2" w:rsidP="008266A2">
      <w:pPr>
        <w:pStyle w:val="StandardWeb"/>
      </w:pPr>
      <w:r>
        <w:t xml:space="preserve">Daraus </w:t>
      </w:r>
      <w:proofErr w:type="spellStart"/>
      <w:r>
        <w:t>wolzuverstehen</w:t>
      </w:r>
      <w:proofErr w:type="spellEnd"/>
      <w:r>
        <w:t xml:space="preserve"> / das er mit </w:t>
      </w:r>
      <w:proofErr w:type="spellStart"/>
      <w:r>
        <w:t>disen</w:t>
      </w:r>
      <w:proofErr w:type="spellEnd"/>
      <w:r>
        <w:t xml:space="preserve"> </w:t>
      </w:r>
      <w:proofErr w:type="spellStart"/>
      <w:r>
        <w:t>wortten</w:t>
      </w:r>
      <w:proofErr w:type="spellEnd"/>
      <w:r>
        <w:t xml:space="preserve"> (sie sagen man solle nicht </w:t>
      </w:r>
      <w:proofErr w:type="spellStart"/>
      <w:r>
        <w:t>treuffen</w:t>
      </w:r>
      <w:proofErr w:type="spellEnd"/>
      <w:r>
        <w:t xml:space="preserve">) anzeigen wolle / das die gottlosen zu den Propheten gesagt haben sie sollen nicht solch gros </w:t>
      </w:r>
      <w:proofErr w:type="spellStart"/>
      <w:r>
        <w:t>unglueck</w:t>
      </w:r>
      <w:proofErr w:type="spellEnd"/>
      <w:r>
        <w:t xml:space="preserve"> dem </w:t>
      </w:r>
      <w:proofErr w:type="spellStart"/>
      <w:r>
        <w:t>volck</w:t>
      </w:r>
      <w:proofErr w:type="spellEnd"/>
      <w:r>
        <w:t xml:space="preserve"> </w:t>
      </w:r>
      <w:proofErr w:type="spellStart"/>
      <w:r>
        <w:t>drewen</w:t>
      </w:r>
      <w:proofErr w:type="spellEnd"/>
      <w:r>
        <w:t xml:space="preserve"> und weissagen / das sie </w:t>
      </w:r>
      <w:proofErr w:type="spellStart"/>
      <w:r>
        <w:t>verstoeret</w:t>
      </w:r>
      <w:proofErr w:type="spellEnd"/>
      <w:r>
        <w:t xml:space="preserve"> werden sollen. </w:t>
      </w:r>
    </w:p>
    <w:p w14:paraId="3AB12042" w14:textId="77777777" w:rsidR="008266A2" w:rsidRDefault="008266A2" w:rsidP="008266A2">
      <w:pPr>
        <w:pStyle w:val="StandardWeb"/>
      </w:pPr>
      <w:r>
        <w:t xml:space="preserve">Mit </w:t>
      </w:r>
      <w:proofErr w:type="spellStart"/>
      <w:r>
        <w:t>disen</w:t>
      </w:r>
      <w:proofErr w:type="spellEnd"/>
      <w:r>
        <w:t xml:space="preserve"> </w:t>
      </w:r>
      <w:proofErr w:type="spellStart"/>
      <w:r>
        <w:t>wortten</w:t>
      </w:r>
      <w:proofErr w:type="spellEnd"/>
      <w:r>
        <w:t xml:space="preserve"> aber (denn solche </w:t>
      </w:r>
      <w:proofErr w:type="spellStart"/>
      <w:r>
        <w:t>treuffe</w:t>
      </w:r>
      <w:proofErr w:type="spellEnd"/>
      <w:r>
        <w:t xml:space="preserve"> trifft uns nicht: wir werden nicht so zuschanden werden) zeiget er </w:t>
      </w:r>
      <w:proofErr w:type="spellStart"/>
      <w:r>
        <w:t>ursach</w:t>
      </w:r>
      <w:proofErr w:type="spellEnd"/>
      <w:r>
        <w:t xml:space="preserve"> an </w:t>
      </w:r>
      <w:proofErr w:type="spellStart"/>
      <w:r>
        <w:t>warumb</w:t>
      </w:r>
      <w:proofErr w:type="spellEnd"/>
      <w:r>
        <w:t xml:space="preserve"> die Propheten nicht </w:t>
      </w:r>
      <w:proofErr w:type="spellStart"/>
      <w:r>
        <w:t>treuffen</w:t>
      </w:r>
      <w:proofErr w:type="spellEnd"/>
      <w:r>
        <w:t xml:space="preserve"> sollen / </w:t>
      </w:r>
      <w:proofErr w:type="spellStart"/>
      <w:r>
        <w:t>nemlich</w:t>
      </w:r>
      <w:proofErr w:type="spellEnd"/>
      <w:r>
        <w:t xml:space="preserve"> weil Gott </w:t>
      </w:r>
      <w:proofErr w:type="spellStart"/>
      <w:r>
        <w:t>verheissen</w:t>
      </w:r>
      <w:proofErr w:type="spellEnd"/>
      <w:r>
        <w:t xml:space="preserve"> habe das Davids </w:t>
      </w:r>
      <w:proofErr w:type="spellStart"/>
      <w:r>
        <w:t>Koenigreich</w:t>
      </w:r>
      <w:proofErr w:type="spellEnd"/>
      <w:r>
        <w:t xml:space="preserve"> ewigbleiben solle / </w:t>
      </w:r>
      <w:proofErr w:type="spellStart"/>
      <w:r>
        <w:t>muesse</w:t>
      </w:r>
      <w:proofErr w:type="spellEnd"/>
      <w:r>
        <w:t xml:space="preserve"> es erlogen sein das Micha und andere Propheten von der </w:t>
      </w:r>
      <w:proofErr w:type="spellStart"/>
      <w:r>
        <w:t>verstoerung</w:t>
      </w:r>
      <w:proofErr w:type="spellEnd"/>
      <w:r>
        <w:t xml:space="preserve"> Israel weissagen. Und das sich die gottlosen </w:t>
      </w:r>
      <w:proofErr w:type="spellStart"/>
      <w:r>
        <w:t>auff</w:t>
      </w:r>
      <w:proofErr w:type="spellEnd"/>
      <w:r>
        <w:t xml:space="preserve"> solche </w:t>
      </w:r>
      <w:proofErr w:type="spellStart"/>
      <w:r>
        <w:t>verheissunge</w:t>
      </w:r>
      <w:proofErr w:type="spellEnd"/>
      <w:r>
        <w:t xml:space="preserve"> </w:t>
      </w:r>
      <w:proofErr w:type="spellStart"/>
      <w:r>
        <w:t>getroestet</w:t>
      </w:r>
      <w:proofErr w:type="spellEnd"/>
      <w:r>
        <w:t xml:space="preserve"> und derselben halben der Propheten </w:t>
      </w:r>
      <w:proofErr w:type="spellStart"/>
      <w:r>
        <w:t>drewwortte</w:t>
      </w:r>
      <w:proofErr w:type="spellEnd"/>
      <w:r>
        <w:t xml:space="preserve"> weidlich verachtet und die Propheten verfolget haben / scheinet aus </w:t>
      </w:r>
      <w:proofErr w:type="spellStart"/>
      <w:r>
        <w:t>disen</w:t>
      </w:r>
      <w:proofErr w:type="spellEnd"/>
      <w:r>
        <w:t xml:space="preserve"> </w:t>
      </w:r>
      <w:proofErr w:type="spellStart"/>
      <w:r>
        <w:t>wortten</w:t>
      </w:r>
      <w:proofErr w:type="spellEnd"/>
      <w:r>
        <w:t xml:space="preserve">: das hause Jacob </w:t>
      </w:r>
      <w:proofErr w:type="spellStart"/>
      <w:r>
        <w:t>troestet</w:t>
      </w:r>
      <w:proofErr w:type="spellEnd"/>
      <w:r>
        <w:t xml:space="preserve"> sich also </w:t>
      </w:r>
      <w:proofErr w:type="spellStart"/>
      <w:r>
        <w:t>Meinstu</w:t>
      </w:r>
      <w:proofErr w:type="spellEnd"/>
      <w:r>
        <w:t xml:space="preserve"> des </w:t>
      </w:r>
      <w:proofErr w:type="spellStart"/>
      <w:r>
        <w:t>Hern</w:t>
      </w:r>
      <w:proofErr w:type="spellEnd"/>
      <w:r>
        <w:t xml:space="preserve"> geist </w:t>
      </w:r>
      <w:proofErr w:type="spellStart"/>
      <w:r>
        <w:t>seie</w:t>
      </w:r>
      <w:proofErr w:type="spellEnd"/>
      <w:r>
        <w:t xml:space="preserve"> </w:t>
      </w:r>
      <w:proofErr w:type="spellStart"/>
      <w:r>
        <w:t>verkurzet</w:t>
      </w:r>
      <w:proofErr w:type="spellEnd"/>
      <w:r>
        <w:t xml:space="preserve">: </w:t>
      </w:r>
      <w:proofErr w:type="spellStart"/>
      <w:r>
        <w:t>solt</w:t>
      </w:r>
      <w:proofErr w:type="spellEnd"/>
      <w:r>
        <w:t xml:space="preserve"> er </w:t>
      </w:r>
      <w:proofErr w:type="spellStart"/>
      <w:r>
        <w:t>solchs</w:t>
      </w:r>
      <w:proofErr w:type="spellEnd"/>
      <w:r>
        <w:t xml:space="preserve"> thun wollen. </w:t>
      </w:r>
    </w:p>
    <w:p w14:paraId="382F672F" w14:textId="77777777" w:rsidR="008266A2" w:rsidRDefault="008266A2" w:rsidP="008266A2">
      <w:pPr>
        <w:pStyle w:val="StandardWeb"/>
      </w:pPr>
      <w:r>
        <w:t xml:space="preserve">Des </w:t>
      </w:r>
      <w:proofErr w:type="spellStart"/>
      <w:r>
        <w:t>Hern</w:t>
      </w:r>
      <w:proofErr w:type="spellEnd"/>
      <w:r>
        <w:t xml:space="preserve"> geist </w:t>
      </w:r>
      <w:proofErr w:type="spellStart"/>
      <w:r>
        <w:t>verkurzt</w:t>
      </w:r>
      <w:proofErr w:type="spellEnd"/>
      <w:r>
        <w:t xml:space="preserve"> sein / </w:t>
      </w:r>
      <w:proofErr w:type="spellStart"/>
      <w:r>
        <w:t>heist</w:t>
      </w:r>
      <w:proofErr w:type="spellEnd"/>
      <w:r>
        <w:t xml:space="preserve"> nicht halten </w:t>
      </w:r>
      <w:proofErr w:type="spellStart"/>
      <w:r>
        <w:t>konnen</w:t>
      </w:r>
      <w:proofErr w:type="spellEnd"/>
      <w:r>
        <w:t xml:space="preserve"> noch wollen das er </w:t>
      </w:r>
      <w:proofErr w:type="spellStart"/>
      <w:r>
        <w:t>verheissen</w:t>
      </w:r>
      <w:proofErr w:type="spellEnd"/>
      <w:r>
        <w:t xml:space="preserve"> hat. Gott aber </w:t>
      </w:r>
      <w:proofErr w:type="spellStart"/>
      <w:r>
        <w:t>kan</w:t>
      </w:r>
      <w:proofErr w:type="spellEnd"/>
      <w:r>
        <w:t xml:space="preserve"> thun was er </w:t>
      </w:r>
      <w:proofErr w:type="spellStart"/>
      <w:r>
        <w:t>verheisset</w:t>
      </w:r>
      <w:proofErr w:type="spellEnd"/>
      <w:r>
        <w:t xml:space="preserve">: spricht Paulus Ro. 4. </w:t>
      </w:r>
    </w:p>
    <w:p w14:paraId="0D963C6F" w14:textId="77777777" w:rsidR="008266A2" w:rsidRDefault="008266A2" w:rsidP="008266A2">
      <w:pPr>
        <w:pStyle w:val="StandardWeb"/>
      </w:pPr>
      <w:proofErr w:type="spellStart"/>
      <w:r>
        <w:t>Drumb</w:t>
      </w:r>
      <w:proofErr w:type="spellEnd"/>
      <w:r>
        <w:t xml:space="preserve"> sind </w:t>
      </w:r>
      <w:proofErr w:type="spellStart"/>
      <w:r>
        <w:t>furgeleigte</w:t>
      </w:r>
      <w:proofErr w:type="spellEnd"/>
      <w:r>
        <w:t xml:space="preserve"> </w:t>
      </w:r>
      <w:proofErr w:type="spellStart"/>
      <w:r>
        <w:t>wortt</w:t>
      </w:r>
      <w:proofErr w:type="spellEnd"/>
      <w:r>
        <w:t xml:space="preserve"> der gottlosen </w:t>
      </w:r>
      <w:proofErr w:type="spellStart"/>
      <w:r>
        <w:t>wortt</w:t>
      </w:r>
      <w:proofErr w:type="spellEnd"/>
      <w:r>
        <w:t xml:space="preserve"> die zu den Propheten sprachen / Wisset </w:t>
      </w:r>
      <w:proofErr w:type="spellStart"/>
      <w:r>
        <w:t>ir</w:t>
      </w:r>
      <w:proofErr w:type="spellEnd"/>
      <w:r>
        <w:t xml:space="preserve"> nicht das Gott solche reiche </w:t>
      </w:r>
      <w:proofErr w:type="spellStart"/>
      <w:r>
        <w:t>verheissunge</w:t>
      </w:r>
      <w:proofErr w:type="spellEnd"/>
      <w:r>
        <w:t xml:space="preserve"> dem </w:t>
      </w:r>
      <w:proofErr w:type="spellStart"/>
      <w:r>
        <w:t>volck</w:t>
      </w:r>
      <w:proofErr w:type="spellEnd"/>
      <w:r>
        <w:t xml:space="preserve"> Israel gethan hat: </w:t>
      </w:r>
      <w:proofErr w:type="spellStart"/>
      <w:r>
        <w:t>Solt</w:t>
      </w:r>
      <w:proofErr w:type="spellEnd"/>
      <w:r>
        <w:t xml:space="preserve"> er solcher </w:t>
      </w:r>
      <w:proofErr w:type="spellStart"/>
      <w:r>
        <w:t>verheissunge</w:t>
      </w:r>
      <w:proofErr w:type="spellEnd"/>
      <w:r>
        <w:t xml:space="preserve"> vergessen haben: den Heiden </w:t>
      </w:r>
      <w:proofErr w:type="spellStart"/>
      <w:r>
        <w:t>drewet</w:t>
      </w:r>
      <w:proofErr w:type="spellEnd"/>
      <w:r>
        <w:t xml:space="preserve"> Gott alles </w:t>
      </w:r>
      <w:proofErr w:type="spellStart"/>
      <w:r>
        <w:t>unglueck</w:t>
      </w:r>
      <w:proofErr w:type="spellEnd"/>
      <w:r>
        <w:t xml:space="preserve">. Wir sind Gottes </w:t>
      </w:r>
      <w:proofErr w:type="spellStart"/>
      <w:r>
        <w:t>volck</w:t>
      </w:r>
      <w:proofErr w:type="spellEnd"/>
      <w:r>
        <w:t xml:space="preserve"> / welches er nach seinen </w:t>
      </w:r>
      <w:proofErr w:type="spellStart"/>
      <w:r>
        <w:t>verheissungen</w:t>
      </w:r>
      <w:proofErr w:type="spellEnd"/>
      <w:r>
        <w:t xml:space="preserve"> erhalten </w:t>
      </w:r>
      <w:proofErr w:type="spellStart"/>
      <w:r>
        <w:t>wil</w:t>
      </w:r>
      <w:proofErr w:type="spellEnd"/>
      <w:r>
        <w:t xml:space="preserve">. </w:t>
      </w:r>
    </w:p>
    <w:p w14:paraId="5799374E" w14:textId="77777777" w:rsidR="008266A2" w:rsidRDefault="008266A2" w:rsidP="008266A2">
      <w:pPr>
        <w:pStyle w:val="StandardWeb"/>
      </w:pPr>
      <w:proofErr w:type="spellStart"/>
      <w:r>
        <w:t>Drumb</w:t>
      </w:r>
      <w:proofErr w:type="spellEnd"/>
      <w:r>
        <w:t xml:space="preserve"> stehen wir fest </w:t>
      </w:r>
      <w:proofErr w:type="spellStart"/>
      <w:r>
        <w:t>darauff</w:t>
      </w:r>
      <w:proofErr w:type="spellEnd"/>
      <w:r>
        <w:t xml:space="preserve"> das Gottes geist nicht </w:t>
      </w:r>
      <w:proofErr w:type="spellStart"/>
      <w:r>
        <w:t>verkurzt</w:t>
      </w:r>
      <w:proofErr w:type="spellEnd"/>
      <w:r>
        <w:t xml:space="preserve"> </w:t>
      </w:r>
      <w:proofErr w:type="spellStart"/>
      <w:r>
        <w:t>seie</w:t>
      </w:r>
      <w:proofErr w:type="spellEnd"/>
      <w:r>
        <w:t xml:space="preserve"> / und derhalben Micha und seines gleichen </w:t>
      </w:r>
      <w:proofErr w:type="spellStart"/>
      <w:r>
        <w:t>luegener</w:t>
      </w:r>
      <w:proofErr w:type="spellEnd"/>
      <w:r>
        <w:t xml:space="preserve"> seien. </w:t>
      </w:r>
    </w:p>
    <w:p w14:paraId="2BEB8208" w14:textId="77777777" w:rsidR="008266A2" w:rsidRDefault="008266A2" w:rsidP="008266A2">
      <w:pPr>
        <w:pStyle w:val="berschrift3"/>
      </w:pPr>
      <w:r>
        <w:t xml:space="preserve">Wie Gottes </w:t>
      </w:r>
      <w:proofErr w:type="spellStart"/>
      <w:r>
        <w:t>verheissungen</w:t>
      </w:r>
      <w:proofErr w:type="spellEnd"/>
      <w:r>
        <w:t xml:space="preserve"> die </w:t>
      </w:r>
      <w:proofErr w:type="spellStart"/>
      <w:r>
        <w:t>fromen</w:t>
      </w:r>
      <w:proofErr w:type="spellEnd"/>
      <w:r>
        <w:t xml:space="preserve"> alleine betreffen.</w:t>
      </w:r>
    </w:p>
    <w:p w14:paraId="04E82675" w14:textId="77777777" w:rsidR="008266A2" w:rsidRDefault="008266A2" w:rsidP="008266A2">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(Es ist war / meine rede sind </w:t>
      </w:r>
      <w:proofErr w:type="spellStart"/>
      <w:r>
        <w:t>freuendlich</w:t>
      </w:r>
      <w:proofErr w:type="spellEnd"/>
      <w:r>
        <w:t xml:space="preserve"> den </w:t>
      </w:r>
      <w:proofErr w:type="spellStart"/>
      <w:r>
        <w:t>fromen</w:t>
      </w:r>
      <w:proofErr w:type="spellEnd"/>
      <w:r>
        <w:t xml:space="preserve">) denn der gottlosen falsche </w:t>
      </w:r>
      <w:proofErr w:type="spellStart"/>
      <w:r>
        <w:t>hoffnung</w:t>
      </w:r>
      <w:proofErr w:type="spellEnd"/>
      <w:r>
        <w:t xml:space="preserve"> </w:t>
      </w:r>
      <w:proofErr w:type="spellStart"/>
      <w:r>
        <w:t>auff</w:t>
      </w:r>
      <w:proofErr w:type="spellEnd"/>
      <w:r>
        <w:t xml:space="preserve"> </w:t>
      </w:r>
      <w:proofErr w:type="spellStart"/>
      <w:r>
        <w:t>Gottliche</w:t>
      </w:r>
      <w:proofErr w:type="spellEnd"/>
      <w:r>
        <w:t xml:space="preserve"> </w:t>
      </w:r>
      <w:proofErr w:type="spellStart"/>
      <w:r>
        <w:t>verheissung</w:t>
      </w:r>
      <w:proofErr w:type="spellEnd"/>
      <w:r>
        <w:t xml:space="preserve"> widderlegen und sprechen / das sagte er nicht das Gottes geist so </w:t>
      </w:r>
      <w:proofErr w:type="spellStart"/>
      <w:r>
        <w:t>verkurzt</w:t>
      </w:r>
      <w:proofErr w:type="spellEnd"/>
      <w:r>
        <w:t xml:space="preserve"> </w:t>
      </w:r>
      <w:proofErr w:type="spellStart"/>
      <w:r>
        <w:t>seie</w:t>
      </w:r>
      <w:proofErr w:type="spellEnd"/>
      <w:r>
        <w:t xml:space="preserve"> das er seine </w:t>
      </w:r>
      <w:proofErr w:type="spellStart"/>
      <w:r>
        <w:t>verheissunge</w:t>
      </w:r>
      <w:proofErr w:type="spellEnd"/>
      <w:r>
        <w:t xml:space="preserve"> nicht halten </w:t>
      </w:r>
      <w:proofErr w:type="spellStart"/>
      <w:r>
        <w:t>konne</w:t>
      </w:r>
      <w:proofErr w:type="spellEnd"/>
      <w:r>
        <w:t xml:space="preserve"> noch wolle / sondern das Gottes </w:t>
      </w:r>
      <w:proofErr w:type="spellStart"/>
      <w:r>
        <w:t>verheissunge</w:t>
      </w:r>
      <w:proofErr w:type="spellEnd"/>
      <w:r>
        <w:t xml:space="preserve"> die </w:t>
      </w:r>
      <w:proofErr w:type="spellStart"/>
      <w:r>
        <w:t>fromen</w:t>
      </w:r>
      <w:proofErr w:type="spellEnd"/>
      <w:r>
        <w:t xml:space="preserve"> alleine betreffen / den gottlosen aber alles </w:t>
      </w:r>
      <w:proofErr w:type="spellStart"/>
      <w:r>
        <w:t>hertzeleid</w:t>
      </w:r>
      <w:proofErr w:type="spellEnd"/>
      <w:r>
        <w:t xml:space="preserve"> im </w:t>
      </w:r>
      <w:proofErr w:type="spellStart"/>
      <w:r>
        <w:t>gesetze</w:t>
      </w:r>
      <w:proofErr w:type="spellEnd"/>
      <w:r>
        <w:t xml:space="preserve"> </w:t>
      </w:r>
      <w:proofErr w:type="spellStart"/>
      <w:r>
        <w:t>gedrewet</w:t>
      </w:r>
      <w:proofErr w:type="spellEnd"/>
      <w:r>
        <w:t xml:space="preserve"> werde. Es sind aber zweierlei </w:t>
      </w:r>
      <w:proofErr w:type="spellStart"/>
      <w:r>
        <w:t>verheissunge</w:t>
      </w:r>
      <w:proofErr w:type="spellEnd"/>
      <w:r>
        <w:t xml:space="preserve"> / </w:t>
      </w:r>
      <w:proofErr w:type="spellStart"/>
      <w:r>
        <w:t>nemlich</w:t>
      </w:r>
      <w:proofErr w:type="spellEnd"/>
      <w:r>
        <w:t xml:space="preserve"> des </w:t>
      </w:r>
      <w:proofErr w:type="spellStart"/>
      <w:r>
        <w:t>Gesetzs</w:t>
      </w:r>
      <w:proofErr w:type="spellEnd"/>
      <w:r>
        <w:t xml:space="preserve"> und Evangelii. Der Prophet redet hie von des </w:t>
      </w:r>
      <w:proofErr w:type="spellStart"/>
      <w:r>
        <w:t>gesetzes</w:t>
      </w:r>
      <w:proofErr w:type="spellEnd"/>
      <w:r>
        <w:t xml:space="preserve"> </w:t>
      </w:r>
      <w:proofErr w:type="spellStart"/>
      <w:r>
        <w:t>verheissungen</w:t>
      </w:r>
      <w:proofErr w:type="spellEnd"/>
      <w:r>
        <w:t xml:space="preserve"> / also / wer das Gesetz mit </w:t>
      </w:r>
      <w:proofErr w:type="spellStart"/>
      <w:r>
        <w:t>gedancken</w:t>
      </w:r>
      <w:proofErr w:type="spellEnd"/>
      <w:r>
        <w:t xml:space="preserve"> </w:t>
      </w:r>
      <w:proofErr w:type="spellStart"/>
      <w:r>
        <w:t>wortten</w:t>
      </w:r>
      <w:proofErr w:type="spellEnd"/>
      <w:r>
        <w:t xml:space="preserve"> </w:t>
      </w:r>
      <w:proofErr w:type="spellStart"/>
      <w:r>
        <w:t>wercken</w:t>
      </w:r>
      <w:proofErr w:type="spellEnd"/>
      <w:r>
        <w:t xml:space="preserve"> </w:t>
      </w:r>
      <w:proofErr w:type="spellStart"/>
      <w:r>
        <w:t>helt</w:t>
      </w:r>
      <w:proofErr w:type="spellEnd"/>
      <w:r>
        <w:t xml:space="preserve"> / dem wolle Gott nach des </w:t>
      </w:r>
      <w:proofErr w:type="spellStart"/>
      <w:r>
        <w:t>gesetzes</w:t>
      </w:r>
      <w:proofErr w:type="spellEnd"/>
      <w:r>
        <w:t xml:space="preserve"> </w:t>
      </w:r>
      <w:proofErr w:type="spellStart"/>
      <w:r>
        <w:t>verheissungen</w:t>
      </w:r>
      <w:proofErr w:type="spellEnd"/>
      <w:r>
        <w:t xml:space="preserve"> lohnen: wie er </w:t>
      </w:r>
      <w:proofErr w:type="spellStart"/>
      <w:r>
        <w:t>selbs</w:t>
      </w:r>
      <w:proofErr w:type="spellEnd"/>
      <w:r>
        <w:t xml:space="preserve"> spricht Ex. 20. Ich </w:t>
      </w:r>
      <w:proofErr w:type="spellStart"/>
      <w:r>
        <w:t>wil</w:t>
      </w:r>
      <w:proofErr w:type="spellEnd"/>
      <w:r>
        <w:t xml:space="preserve"> </w:t>
      </w:r>
      <w:proofErr w:type="spellStart"/>
      <w:r>
        <w:t>barmhertzig</w:t>
      </w:r>
      <w:proofErr w:type="spellEnd"/>
      <w:r>
        <w:t xml:space="preserve"> sein </w:t>
      </w:r>
      <w:proofErr w:type="spellStart"/>
      <w:r>
        <w:t>tausetfeltig</w:t>
      </w:r>
      <w:proofErr w:type="spellEnd"/>
      <w:r>
        <w:t xml:space="preserve"> denen so meine gebot halten. </w:t>
      </w:r>
      <w:proofErr w:type="spellStart"/>
      <w:r>
        <w:t>Sihe</w:t>
      </w:r>
      <w:proofErr w:type="spellEnd"/>
      <w:r>
        <w:t xml:space="preserve"> wer das Gesetz </w:t>
      </w:r>
      <w:proofErr w:type="spellStart"/>
      <w:r>
        <w:t>helt</w:t>
      </w:r>
      <w:proofErr w:type="spellEnd"/>
      <w:r>
        <w:t xml:space="preserve"> / dem ist Gotts </w:t>
      </w:r>
      <w:proofErr w:type="spellStart"/>
      <w:r>
        <w:t>wortt</w:t>
      </w:r>
      <w:proofErr w:type="spellEnd"/>
      <w:r>
        <w:t xml:space="preserve"> </w:t>
      </w:r>
      <w:proofErr w:type="spellStart"/>
      <w:r>
        <w:t>freuendlich</w:t>
      </w:r>
      <w:proofErr w:type="spellEnd"/>
      <w:r>
        <w:t xml:space="preserve"> </w:t>
      </w:r>
      <w:proofErr w:type="spellStart"/>
      <w:r>
        <w:t>auff</w:t>
      </w:r>
      <w:proofErr w:type="spellEnd"/>
      <w:r>
        <w:t xml:space="preserve"> </w:t>
      </w:r>
      <w:proofErr w:type="spellStart"/>
      <w:r>
        <w:t>erzelete</w:t>
      </w:r>
      <w:proofErr w:type="spellEnd"/>
      <w:r>
        <w:t xml:space="preserve"> weise: Wer es aber </w:t>
      </w:r>
      <w:proofErr w:type="spellStart"/>
      <w:r>
        <w:t>ubertritt</w:t>
      </w:r>
      <w:proofErr w:type="spellEnd"/>
      <w:r>
        <w:t xml:space="preserve"> / dem ists </w:t>
      </w:r>
      <w:proofErr w:type="spellStart"/>
      <w:r>
        <w:t>unfreuendlich</w:t>
      </w:r>
      <w:proofErr w:type="spellEnd"/>
      <w:r>
        <w:t xml:space="preserve"> und spricht / Ich </w:t>
      </w:r>
      <w:proofErr w:type="spellStart"/>
      <w:r>
        <w:t>wil</w:t>
      </w:r>
      <w:proofErr w:type="spellEnd"/>
      <w:r>
        <w:t xml:space="preserve"> der Vetter </w:t>
      </w:r>
      <w:proofErr w:type="spellStart"/>
      <w:r>
        <w:t>missethat</w:t>
      </w:r>
      <w:proofErr w:type="spellEnd"/>
      <w:r>
        <w:t xml:space="preserve"> an den </w:t>
      </w:r>
      <w:proofErr w:type="spellStart"/>
      <w:r>
        <w:t>kindern</w:t>
      </w:r>
      <w:proofErr w:type="spellEnd"/>
      <w:r>
        <w:t xml:space="preserve"> heimsuchen bis ins dritte und </w:t>
      </w:r>
      <w:proofErr w:type="spellStart"/>
      <w:r>
        <w:t>vierde</w:t>
      </w:r>
      <w:proofErr w:type="spellEnd"/>
      <w:r>
        <w:t xml:space="preserve"> </w:t>
      </w:r>
      <w:proofErr w:type="spellStart"/>
      <w:r>
        <w:t>glied</w:t>
      </w:r>
      <w:proofErr w:type="spellEnd"/>
      <w:r>
        <w:t xml:space="preserve">. CHRISTUS aber spricht Matth. 4. Ich bin nicht </w:t>
      </w:r>
      <w:proofErr w:type="spellStart"/>
      <w:r>
        <w:t>komen</w:t>
      </w:r>
      <w:proofErr w:type="spellEnd"/>
      <w:r>
        <w:t xml:space="preserve"> den gerechten / sondern die </w:t>
      </w:r>
      <w:proofErr w:type="spellStart"/>
      <w:r>
        <w:t>suender</w:t>
      </w:r>
      <w:proofErr w:type="spellEnd"/>
      <w:r>
        <w:t xml:space="preserve"> zur </w:t>
      </w:r>
      <w:proofErr w:type="spellStart"/>
      <w:r>
        <w:t>busse</w:t>
      </w:r>
      <w:proofErr w:type="spellEnd"/>
      <w:r>
        <w:t xml:space="preserve"> </w:t>
      </w:r>
      <w:proofErr w:type="spellStart"/>
      <w:r>
        <w:t>zuruffen</w:t>
      </w:r>
      <w:proofErr w:type="spellEnd"/>
      <w:r>
        <w:t xml:space="preserve">: </w:t>
      </w:r>
      <w:proofErr w:type="spellStart"/>
      <w:r>
        <w:t>wil</w:t>
      </w:r>
      <w:proofErr w:type="spellEnd"/>
      <w:r>
        <w:t xml:space="preserve"> anzeigen / das </w:t>
      </w:r>
      <w:proofErr w:type="spellStart"/>
      <w:r>
        <w:t>vergebung</w:t>
      </w:r>
      <w:proofErr w:type="spellEnd"/>
      <w:r>
        <w:t xml:space="preserve"> der </w:t>
      </w:r>
      <w:proofErr w:type="spellStart"/>
      <w:r>
        <w:t>Suende</w:t>
      </w:r>
      <w:proofErr w:type="spellEnd"/>
      <w:r>
        <w:t xml:space="preserve"> und das </w:t>
      </w:r>
      <w:proofErr w:type="spellStart"/>
      <w:r>
        <w:t>ewigeleben</w:t>
      </w:r>
      <w:proofErr w:type="spellEnd"/>
      <w:r>
        <w:t xml:space="preserve"> nicht durch </w:t>
      </w:r>
      <w:proofErr w:type="spellStart"/>
      <w:r>
        <w:t>werck</w:t>
      </w:r>
      <w:proofErr w:type="spellEnd"/>
      <w:r>
        <w:t xml:space="preserve"> noch verdienst eines </w:t>
      </w:r>
      <w:proofErr w:type="spellStart"/>
      <w:r>
        <w:t>menschen</w:t>
      </w:r>
      <w:proofErr w:type="spellEnd"/>
      <w:r>
        <w:t xml:space="preserve"> erlanget werde / sondern durch den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die uns durch CHRISTI verdienst das </w:t>
      </w:r>
      <w:proofErr w:type="spellStart"/>
      <w:r>
        <w:t>ewigeleben</w:t>
      </w:r>
      <w:proofErr w:type="spellEnd"/>
      <w:r>
        <w:t xml:space="preserve"> zusagen: wie er </w:t>
      </w:r>
      <w:proofErr w:type="spellStart"/>
      <w:r>
        <w:t>selbs</w:t>
      </w:r>
      <w:proofErr w:type="spellEnd"/>
      <w:r>
        <w:t xml:space="preserve"> </w:t>
      </w:r>
      <w:proofErr w:type="spellStart"/>
      <w:r>
        <w:t>spricth</w:t>
      </w:r>
      <w:proofErr w:type="spellEnd"/>
      <w:r>
        <w:t xml:space="preserve"> Jo. 3. Wer an mich </w:t>
      </w:r>
      <w:proofErr w:type="spellStart"/>
      <w:r>
        <w:t>glewbet</w:t>
      </w:r>
      <w:proofErr w:type="spellEnd"/>
      <w:r>
        <w:t xml:space="preserve"> / der hat das </w:t>
      </w:r>
      <w:proofErr w:type="spellStart"/>
      <w:r>
        <w:t>ewigeleben</w:t>
      </w:r>
      <w:proofErr w:type="spellEnd"/>
      <w:r>
        <w:t xml:space="preserve">. </w:t>
      </w:r>
    </w:p>
    <w:p w14:paraId="5917F6CC" w14:textId="77777777" w:rsidR="008266A2" w:rsidRDefault="008266A2" w:rsidP="008266A2">
      <w:pPr>
        <w:pStyle w:val="StandardWeb"/>
      </w:pPr>
      <w:r>
        <w:t xml:space="preserve">So </w:t>
      </w:r>
      <w:proofErr w:type="spellStart"/>
      <w:r>
        <w:t>wil</w:t>
      </w:r>
      <w:proofErr w:type="spellEnd"/>
      <w:r>
        <w:t xml:space="preserve"> er </w:t>
      </w:r>
      <w:proofErr w:type="spellStart"/>
      <w:r>
        <w:t>wol</w:t>
      </w:r>
      <w:proofErr w:type="spellEnd"/>
      <w:r>
        <w:t xml:space="preserve"> mit </w:t>
      </w:r>
      <w:proofErr w:type="spellStart"/>
      <w:r>
        <w:t>disen</w:t>
      </w:r>
      <w:proofErr w:type="spellEnd"/>
      <w:r>
        <w:t xml:space="preserve"> </w:t>
      </w:r>
      <w:proofErr w:type="spellStart"/>
      <w:r>
        <w:t>wortten</w:t>
      </w:r>
      <w:proofErr w:type="spellEnd"/>
      <w:r>
        <w:t xml:space="preserve"> (Es ist war / meine rede sind </w:t>
      </w:r>
      <w:proofErr w:type="spellStart"/>
      <w:r>
        <w:t>freuendlich</w:t>
      </w:r>
      <w:proofErr w:type="spellEnd"/>
      <w:r>
        <w:t xml:space="preserve"> den </w:t>
      </w:r>
      <w:proofErr w:type="spellStart"/>
      <w:r>
        <w:t>fromen</w:t>
      </w:r>
      <w:proofErr w:type="spellEnd"/>
      <w:r>
        <w:t xml:space="preserve">) </w:t>
      </w:r>
      <w:proofErr w:type="spellStart"/>
      <w:r>
        <w:t>leren</w:t>
      </w:r>
      <w:proofErr w:type="spellEnd"/>
      <w:r>
        <w:t xml:space="preserve"> / das des </w:t>
      </w:r>
      <w:proofErr w:type="spellStart"/>
      <w:r>
        <w:t>gesetzs</w:t>
      </w:r>
      <w:proofErr w:type="spellEnd"/>
      <w:r>
        <w:t xml:space="preserve"> </w:t>
      </w:r>
      <w:proofErr w:type="spellStart"/>
      <w:r>
        <w:t>halter</w:t>
      </w:r>
      <w:proofErr w:type="spellEnd"/>
      <w:r>
        <w:t xml:space="preserve"> </w:t>
      </w:r>
      <w:proofErr w:type="spellStart"/>
      <w:r>
        <w:t>guttes</w:t>
      </w:r>
      <w:proofErr w:type="spellEnd"/>
      <w:r>
        <w:t xml:space="preserve"> in </w:t>
      </w:r>
      <w:proofErr w:type="spellStart"/>
      <w:r>
        <w:t>disem</w:t>
      </w:r>
      <w:proofErr w:type="spellEnd"/>
      <w:r>
        <w:t xml:space="preserve"> leben </w:t>
      </w:r>
      <w:proofErr w:type="spellStart"/>
      <w:r>
        <w:t>entpfahen</w:t>
      </w:r>
      <w:proofErr w:type="spellEnd"/>
      <w:r>
        <w:t xml:space="preserve"> sollen / nach solchen </w:t>
      </w:r>
      <w:proofErr w:type="spellStart"/>
      <w:r>
        <w:t>gesetzverheissungen</w:t>
      </w:r>
      <w:proofErr w:type="spellEnd"/>
      <w:r>
        <w:t xml:space="preserve"> / was der </w:t>
      </w:r>
      <w:proofErr w:type="spellStart"/>
      <w:r>
        <w:t>mensch</w:t>
      </w:r>
      <w:proofErr w:type="spellEnd"/>
      <w:r>
        <w:t xml:space="preserve"> </w:t>
      </w:r>
      <w:proofErr w:type="spellStart"/>
      <w:r>
        <w:t>guttes</w:t>
      </w:r>
      <w:proofErr w:type="spellEnd"/>
      <w:r>
        <w:t xml:space="preserve"> thut darinnen wird er leben: aber doch gelte </w:t>
      </w:r>
      <w:proofErr w:type="spellStart"/>
      <w:r>
        <w:t>solchs</w:t>
      </w:r>
      <w:proofErr w:type="spellEnd"/>
      <w:r>
        <w:t xml:space="preserve"> nur </w:t>
      </w:r>
      <w:proofErr w:type="spellStart"/>
      <w:r>
        <w:t>auff</w:t>
      </w:r>
      <w:proofErr w:type="spellEnd"/>
      <w:r>
        <w:t xml:space="preserve"> erden </w:t>
      </w:r>
      <w:proofErr w:type="spellStart"/>
      <w:r>
        <w:t>fur</w:t>
      </w:r>
      <w:proofErr w:type="spellEnd"/>
      <w:r>
        <w:t xml:space="preserve"> den </w:t>
      </w:r>
      <w:proofErr w:type="spellStart"/>
      <w:r>
        <w:t>leutten</w:t>
      </w:r>
      <w:proofErr w:type="spellEnd"/>
      <w:r>
        <w:t xml:space="preserve">: als Paulus Ro. 4. von Abrahams </w:t>
      </w:r>
      <w:proofErr w:type="spellStart"/>
      <w:r>
        <w:t>gutten</w:t>
      </w:r>
      <w:proofErr w:type="spellEnd"/>
      <w:r>
        <w:t xml:space="preserve"> </w:t>
      </w:r>
      <w:proofErr w:type="spellStart"/>
      <w:r>
        <w:t>wercken</w:t>
      </w:r>
      <w:proofErr w:type="spellEnd"/>
      <w:r>
        <w:t xml:space="preserve"> </w:t>
      </w:r>
      <w:proofErr w:type="spellStart"/>
      <w:r>
        <w:t>zeueget</w:t>
      </w:r>
      <w:proofErr w:type="spellEnd"/>
      <w:r>
        <w:t xml:space="preserve">: </w:t>
      </w:r>
      <w:proofErr w:type="spellStart"/>
      <w:r>
        <w:t>fur</w:t>
      </w:r>
      <w:proofErr w:type="spellEnd"/>
      <w:r>
        <w:t xml:space="preserve"> Gott aber gelte nichts denn CHRISTUS mit seinem Evangelio </w:t>
      </w:r>
      <w:proofErr w:type="spellStart"/>
      <w:r>
        <w:t>geglewbet</w:t>
      </w:r>
      <w:proofErr w:type="spellEnd"/>
      <w:r>
        <w:t xml:space="preserve"> und </w:t>
      </w:r>
      <w:proofErr w:type="spellStart"/>
      <w:r>
        <w:t>bekand</w:t>
      </w:r>
      <w:proofErr w:type="spellEnd"/>
      <w:r>
        <w:t xml:space="preserve">: wie Paulus Ro. 10. </w:t>
      </w:r>
      <w:proofErr w:type="spellStart"/>
      <w:r>
        <w:t>zeueget</w:t>
      </w:r>
      <w:proofErr w:type="spellEnd"/>
      <w:r>
        <w:t xml:space="preserve"> / Mit dem </w:t>
      </w:r>
      <w:proofErr w:type="spellStart"/>
      <w:r>
        <w:t>hertzen</w:t>
      </w:r>
      <w:proofErr w:type="spellEnd"/>
      <w:r>
        <w:t xml:space="preserve"> </w:t>
      </w:r>
      <w:proofErr w:type="spellStart"/>
      <w:r>
        <w:t>glewbet</w:t>
      </w:r>
      <w:proofErr w:type="spellEnd"/>
      <w:r>
        <w:t xml:space="preserve"> man zur </w:t>
      </w:r>
      <w:proofErr w:type="spellStart"/>
      <w:r>
        <w:t>gerechtickeit</w:t>
      </w:r>
      <w:proofErr w:type="spellEnd"/>
      <w:r>
        <w:t xml:space="preserve"> und mit dem munde bekennet man zur </w:t>
      </w:r>
      <w:proofErr w:type="spellStart"/>
      <w:r>
        <w:t>selickeit</w:t>
      </w:r>
      <w:proofErr w:type="spellEnd"/>
      <w:r>
        <w:t xml:space="preserve"> / wie geschrieben / Alle die </w:t>
      </w:r>
      <w:proofErr w:type="spellStart"/>
      <w:r>
        <w:t>auff</w:t>
      </w:r>
      <w:proofErr w:type="spellEnd"/>
      <w:r>
        <w:t xml:space="preserve"> in </w:t>
      </w:r>
      <w:proofErr w:type="spellStart"/>
      <w:r>
        <w:t>trawen</w:t>
      </w:r>
      <w:proofErr w:type="spellEnd"/>
      <w:r>
        <w:t xml:space="preserve"> werden nicht zuschanden werden. Nu </w:t>
      </w:r>
    </w:p>
    <w:p w14:paraId="0763D4F7" w14:textId="77777777" w:rsidR="008266A2" w:rsidRDefault="008266A2" w:rsidP="008266A2">
      <w:pPr>
        <w:pStyle w:val="berschrift3"/>
      </w:pPr>
      <w:r>
        <w:t xml:space="preserve">Wie Israel der Propheten predigt verachtet und </w:t>
      </w:r>
      <w:proofErr w:type="spellStart"/>
      <w:r>
        <w:t>drueber</w:t>
      </w:r>
      <w:proofErr w:type="spellEnd"/>
      <w:r>
        <w:t xml:space="preserve"> </w:t>
      </w:r>
      <w:proofErr w:type="spellStart"/>
      <w:r>
        <w:t>zuscheittern</w:t>
      </w:r>
      <w:proofErr w:type="spellEnd"/>
      <w:r>
        <w:t xml:space="preserve"> gehet.</w:t>
      </w:r>
    </w:p>
    <w:p w14:paraId="1BEDCDF1" w14:textId="77777777" w:rsidR="008266A2" w:rsidRDefault="008266A2" w:rsidP="008266A2">
      <w:pPr>
        <w:pStyle w:val="StandardWeb"/>
      </w:pPr>
      <w:r>
        <w:t xml:space="preserve">Denn wie er mit </w:t>
      </w:r>
      <w:proofErr w:type="spellStart"/>
      <w:r>
        <w:t>disen</w:t>
      </w:r>
      <w:proofErr w:type="spellEnd"/>
      <w:r>
        <w:t xml:space="preserve"> </w:t>
      </w:r>
      <w:proofErr w:type="spellStart"/>
      <w:r>
        <w:t>wortten</w:t>
      </w:r>
      <w:proofErr w:type="spellEnd"/>
      <w:r>
        <w:t xml:space="preserve"> (Aber mein </w:t>
      </w:r>
      <w:proofErr w:type="spellStart"/>
      <w:r>
        <w:t>volck</w:t>
      </w:r>
      <w:proofErr w:type="spellEnd"/>
      <w:r>
        <w:t xml:space="preserve"> hat sich </w:t>
      </w:r>
      <w:proofErr w:type="spellStart"/>
      <w:r>
        <w:t>auffgemacht</w:t>
      </w:r>
      <w:proofErr w:type="spellEnd"/>
      <w:r>
        <w:t xml:space="preserve"> wie ein feind: denn sie rauben beide rock und </w:t>
      </w:r>
      <w:proofErr w:type="spellStart"/>
      <w:r>
        <w:t>mantel</w:t>
      </w:r>
      <w:proofErr w:type="spellEnd"/>
      <w:r>
        <w:t xml:space="preserve"> denen so sicher daher gehen / gleich wie die so aus dem Kriege </w:t>
      </w:r>
      <w:proofErr w:type="spellStart"/>
      <w:r>
        <w:t>komen</w:t>
      </w:r>
      <w:proofErr w:type="spellEnd"/>
      <w:r>
        <w:t xml:space="preserve">: </w:t>
      </w:r>
      <w:proofErr w:type="spellStart"/>
      <w:r>
        <w:t>Ir</w:t>
      </w:r>
      <w:proofErr w:type="spellEnd"/>
      <w:r>
        <w:t xml:space="preserve"> treibet die Weiber meines </w:t>
      </w:r>
      <w:proofErr w:type="spellStart"/>
      <w:r>
        <w:t>volcks</w:t>
      </w:r>
      <w:proofErr w:type="spellEnd"/>
      <w:r>
        <w:t xml:space="preserve"> aus </w:t>
      </w:r>
      <w:proofErr w:type="spellStart"/>
      <w:r>
        <w:t>iren</w:t>
      </w:r>
      <w:proofErr w:type="spellEnd"/>
      <w:r>
        <w:t xml:space="preserve"> </w:t>
      </w:r>
      <w:proofErr w:type="spellStart"/>
      <w:r>
        <w:t>Liebenheuesern</w:t>
      </w:r>
      <w:proofErr w:type="spellEnd"/>
      <w:r>
        <w:t xml:space="preserve"> / und </w:t>
      </w:r>
      <w:proofErr w:type="spellStart"/>
      <w:r>
        <w:t>nemet</w:t>
      </w:r>
      <w:proofErr w:type="spellEnd"/>
      <w:r>
        <w:t xml:space="preserve"> </w:t>
      </w:r>
      <w:proofErr w:type="spellStart"/>
      <w:r>
        <w:t>stettes</w:t>
      </w:r>
      <w:proofErr w:type="spellEnd"/>
      <w:r>
        <w:t xml:space="preserve"> von </w:t>
      </w:r>
      <w:proofErr w:type="spellStart"/>
      <w:r>
        <w:t>iren</w:t>
      </w:r>
      <w:proofErr w:type="spellEnd"/>
      <w:r>
        <w:t xml:space="preserve"> jungen Kindern meinen schmuck) Israels </w:t>
      </w:r>
      <w:proofErr w:type="spellStart"/>
      <w:r>
        <w:t>unbusfertickeit</w:t>
      </w:r>
      <w:proofErr w:type="spellEnd"/>
      <w:r>
        <w:t xml:space="preserve"> straffet / als die von der Gesetzpredigt nur </w:t>
      </w:r>
      <w:proofErr w:type="spellStart"/>
      <w:r>
        <w:t>erger</w:t>
      </w:r>
      <w:proofErr w:type="spellEnd"/>
      <w:r>
        <w:t xml:space="preserve"> </w:t>
      </w:r>
      <w:proofErr w:type="spellStart"/>
      <w:r>
        <w:t>wuerden</w:t>
      </w:r>
      <w:proofErr w:type="spellEnd"/>
      <w:r>
        <w:t xml:space="preserve"> / und je mehr man </w:t>
      </w:r>
      <w:proofErr w:type="spellStart"/>
      <w:r>
        <w:t>leret</w:t>
      </w:r>
      <w:proofErr w:type="spellEnd"/>
      <w:r>
        <w:t xml:space="preserve"> sie </w:t>
      </w:r>
      <w:proofErr w:type="spellStart"/>
      <w:r>
        <w:t>solten</w:t>
      </w:r>
      <w:proofErr w:type="spellEnd"/>
      <w:r>
        <w:t xml:space="preserve"> sich an niemand </w:t>
      </w:r>
      <w:proofErr w:type="spellStart"/>
      <w:r>
        <w:t>vergreiffen</w:t>
      </w:r>
      <w:proofErr w:type="spellEnd"/>
      <w:r>
        <w:t xml:space="preserve"> nach den </w:t>
      </w:r>
      <w:proofErr w:type="spellStart"/>
      <w:r>
        <w:t>zehen</w:t>
      </w:r>
      <w:proofErr w:type="spellEnd"/>
      <w:r>
        <w:t xml:space="preserve"> </w:t>
      </w:r>
      <w:proofErr w:type="spellStart"/>
      <w:r>
        <w:t>gebotten</w:t>
      </w:r>
      <w:proofErr w:type="spellEnd"/>
      <w:r>
        <w:t xml:space="preserve"> / sonderlich an </w:t>
      </w:r>
      <w:proofErr w:type="spellStart"/>
      <w:r>
        <w:t>Widwen</w:t>
      </w:r>
      <w:proofErr w:type="spellEnd"/>
      <w:r>
        <w:t xml:space="preserve"> und Weisen / je mehr sie es </w:t>
      </w:r>
      <w:proofErr w:type="spellStart"/>
      <w:r>
        <w:t>thetten</w:t>
      </w:r>
      <w:proofErr w:type="spellEnd"/>
      <w:r>
        <w:t xml:space="preserve"> und Gottes </w:t>
      </w:r>
      <w:proofErr w:type="spellStart"/>
      <w:r>
        <w:t>zorn</w:t>
      </w:r>
      <w:proofErr w:type="spellEnd"/>
      <w:r>
        <w:t xml:space="preserve"> in </w:t>
      </w:r>
      <w:proofErr w:type="spellStart"/>
      <w:r>
        <w:t>drewwwortten</w:t>
      </w:r>
      <w:proofErr w:type="spellEnd"/>
      <w:r>
        <w:t xml:space="preserve"> ausgedruckt </w:t>
      </w:r>
      <w:proofErr w:type="spellStart"/>
      <w:r>
        <w:t>verdieneten</w:t>
      </w:r>
      <w:proofErr w:type="spellEnd"/>
      <w:r>
        <w:t xml:space="preserve"> die </w:t>
      </w:r>
      <w:proofErr w:type="spellStart"/>
      <w:r>
        <w:t>unbarmhertzigen</w:t>
      </w:r>
      <w:proofErr w:type="spellEnd"/>
      <w:r>
        <w:t xml:space="preserve"> </w:t>
      </w:r>
      <w:proofErr w:type="spellStart"/>
      <w:r>
        <w:t>Geitzhelse</w:t>
      </w:r>
      <w:proofErr w:type="spellEnd"/>
      <w:r>
        <w:t xml:space="preserve">: </w:t>
      </w:r>
      <w:proofErr w:type="spellStart"/>
      <w:r>
        <w:t>uber</w:t>
      </w:r>
      <w:proofErr w:type="spellEnd"/>
      <w:r>
        <w:t xml:space="preserve"> welche CHRISTUS auch Matth. 23. das wehe schreiet. Also beschreibet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macht euch </w:t>
      </w:r>
      <w:proofErr w:type="spellStart"/>
      <w:r>
        <w:t>auff</w:t>
      </w:r>
      <w:proofErr w:type="spellEnd"/>
      <w:r>
        <w:t xml:space="preserve"> </w:t>
      </w:r>
      <w:proofErr w:type="spellStart"/>
      <w:r>
        <w:t>ir</w:t>
      </w:r>
      <w:proofErr w:type="spellEnd"/>
      <w:r>
        <w:t xml:space="preserve"> </w:t>
      </w:r>
      <w:proofErr w:type="spellStart"/>
      <w:r>
        <w:t>must</w:t>
      </w:r>
      <w:proofErr w:type="spellEnd"/>
      <w:r>
        <w:t xml:space="preserve"> davon / </w:t>
      </w:r>
      <w:proofErr w:type="spellStart"/>
      <w:r>
        <w:t>ir</w:t>
      </w:r>
      <w:proofErr w:type="spellEnd"/>
      <w:r>
        <w:t xml:space="preserve"> </w:t>
      </w:r>
      <w:proofErr w:type="spellStart"/>
      <w:r>
        <w:t>solt</w:t>
      </w:r>
      <w:proofErr w:type="spellEnd"/>
      <w:r>
        <w:t xml:space="preserve"> hie nicht bleiben / </w:t>
      </w:r>
      <w:proofErr w:type="spellStart"/>
      <w:r>
        <w:t>umb</w:t>
      </w:r>
      <w:proofErr w:type="spellEnd"/>
      <w:r>
        <w:t xml:space="preserve"> </w:t>
      </w:r>
      <w:proofErr w:type="spellStart"/>
      <w:r>
        <w:t>irer</w:t>
      </w:r>
      <w:proofErr w:type="spellEnd"/>
      <w:r>
        <w:t xml:space="preserve"> </w:t>
      </w:r>
      <w:proofErr w:type="spellStart"/>
      <w:r>
        <w:t>unreinickeit</w:t>
      </w:r>
      <w:proofErr w:type="spellEnd"/>
      <w:r>
        <w:t xml:space="preserve"> willen </w:t>
      </w:r>
      <w:proofErr w:type="spellStart"/>
      <w:r>
        <w:t>muessen</w:t>
      </w:r>
      <w:proofErr w:type="spellEnd"/>
      <w:r>
        <w:t xml:space="preserve"> sie </w:t>
      </w:r>
      <w:proofErr w:type="spellStart"/>
      <w:r>
        <w:t>unsanfft</w:t>
      </w:r>
      <w:proofErr w:type="spellEnd"/>
      <w:r>
        <w:t xml:space="preserve"> </w:t>
      </w:r>
      <w:proofErr w:type="spellStart"/>
      <w:r>
        <w:t>zustoeret</w:t>
      </w:r>
      <w:proofErr w:type="spellEnd"/>
      <w:r>
        <w:t xml:space="preserve"> werden) die </w:t>
      </w:r>
      <w:proofErr w:type="spellStart"/>
      <w:r>
        <w:t>verstoerung</w:t>
      </w:r>
      <w:proofErr w:type="spellEnd"/>
      <w:r>
        <w:t xml:space="preserve"> der </w:t>
      </w:r>
      <w:proofErr w:type="spellStart"/>
      <w:r>
        <w:t>verstoerer</w:t>
      </w:r>
      <w:proofErr w:type="spellEnd"/>
      <w:r>
        <w:t xml:space="preserve"> / also / wie sie mit den </w:t>
      </w:r>
      <w:proofErr w:type="spellStart"/>
      <w:r>
        <w:t>leutten</w:t>
      </w:r>
      <w:proofErr w:type="spellEnd"/>
      <w:r>
        <w:t xml:space="preserve"> / eben die </w:t>
      </w:r>
      <w:proofErr w:type="spellStart"/>
      <w:r>
        <w:t>tyrannen</w:t>
      </w:r>
      <w:proofErr w:type="spellEnd"/>
      <w:r>
        <w:t xml:space="preserve"> und </w:t>
      </w:r>
      <w:proofErr w:type="spellStart"/>
      <w:r>
        <w:t>menschenlerer</w:t>
      </w:r>
      <w:proofErr w:type="spellEnd"/>
      <w:r>
        <w:t xml:space="preserve"> / </w:t>
      </w:r>
      <w:proofErr w:type="spellStart"/>
      <w:r>
        <w:t>unbarmhertziglich</w:t>
      </w:r>
      <w:proofErr w:type="spellEnd"/>
      <w:r>
        <w:t xml:space="preserve"> </w:t>
      </w:r>
      <w:proofErr w:type="spellStart"/>
      <w:r>
        <w:t>umbgangen</w:t>
      </w:r>
      <w:proofErr w:type="spellEnd"/>
      <w:r>
        <w:t xml:space="preserve"> sind / sonderlich mit </w:t>
      </w:r>
      <w:proofErr w:type="spellStart"/>
      <w:r>
        <w:t>widwen</w:t>
      </w:r>
      <w:proofErr w:type="spellEnd"/>
      <w:r>
        <w:t xml:space="preserve"> und weisen / also werden die Assyrer mit Israel auch </w:t>
      </w:r>
      <w:proofErr w:type="spellStart"/>
      <w:r>
        <w:t>umbgehen</w:t>
      </w:r>
      <w:proofErr w:type="spellEnd"/>
      <w:r>
        <w:t xml:space="preserve">. Nu </w:t>
      </w:r>
    </w:p>
    <w:p w14:paraId="0D025199" w14:textId="77777777" w:rsidR="008266A2" w:rsidRDefault="008266A2" w:rsidP="008266A2">
      <w:pPr>
        <w:pStyle w:val="berschrift3"/>
      </w:pPr>
      <w:r>
        <w:t xml:space="preserve">Wie die </w:t>
      </w:r>
      <w:proofErr w:type="spellStart"/>
      <w:r>
        <w:t>leutte</w:t>
      </w:r>
      <w:proofErr w:type="spellEnd"/>
      <w:r>
        <w:t xml:space="preserve"> </w:t>
      </w:r>
      <w:proofErr w:type="spellStart"/>
      <w:r>
        <w:t>diser</w:t>
      </w:r>
      <w:proofErr w:type="spellEnd"/>
      <w:r>
        <w:t xml:space="preserve"> rechten </w:t>
      </w:r>
      <w:proofErr w:type="spellStart"/>
      <w:r>
        <w:t>lere</w:t>
      </w:r>
      <w:proofErr w:type="spellEnd"/>
      <w:r>
        <w:t xml:space="preserve"> nicht </w:t>
      </w:r>
      <w:proofErr w:type="spellStart"/>
      <w:r>
        <w:t>glewben</w:t>
      </w:r>
      <w:proofErr w:type="spellEnd"/>
      <w:r>
        <w:t xml:space="preserve"> sondern falscher </w:t>
      </w:r>
      <w:proofErr w:type="spellStart"/>
      <w:r>
        <w:t>Lere</w:t>
      </w:r>
      <w:proofErr w:type="spellEnd"/>
      <w:r>
        <w:t>.</w:t>
      </w:r>
    </w:p>
    <w:p w14:paraId="2D011328" w14:textId="77777777" w:rsidR="008266A2" w:rsidRDefault="008266A2" w:rsidP="008266A2">
      <w:pPr>
        <w:pStyle w:val="StandardWeb"/>
      </w:pPr>
      <w:r>
        <w:t xml:space="preserve">Durch Irregeister und </w:t>
      </w:r>
      <w:proofErr w:type="spellStart"/>
      <w:r>
        <w:t>Luegenprediger</w:t>
      </w:r>
      <w:proofErr w:type="spellEnd"/>
      <w:r>
        <w:t xml:space="preserve"> / verstehe schlechthin alle die nicht Gesetz und Evangelion recht </w:t>
      </w:r>
      <w:proofErr w:type="spellStart"/>
      <w:r>
        <w:t>leren</w:t>
      </w:r>
      <w:proofErr w:type="spellEnd"/>
      <w:r>
        <w:t xml:space="preserve"> / sondern die gottlosen </w:t>
      </w:r>
      <w:proofErr w:type="spellStart"/>
      <w:r>
        <w:t>troesten</w:t>
      </w:r>
      <w:proofErr w:type="spellEnd"/>
      <w:r>
        <w:t xml:space="preserve"> und </w:t>
      </w:r>
      <w:proofErr w:type="spellStart"/>
      <w:r>
        <w:t>Gottfurchtigen</w:t>
      </w:r>
      <w:proofErr w:type="spellEnd"/>
      <w:r>
        <w:t xml:space="preserve"> </w:t>
      </w:r>
      <w:proofErr w:type="spellStart"/>
      <w:r>
        <w:t>betrueben</w:t>
      </w:r>
      <w:proofErr w:type="spellEnd"/>
      <w:r>
        <w:t xml:space="preserve"> </w:t>
      </w:r>
      <w:proofErr w:type="spellStart"/>
      <w:r>
        <w:t>umb</w:t>
      </w:r>
      <w:proofErr w:type="spellEnd"/>
      <w:r>
        <w:t xml:space="preserve"> des </w:t>
      </w:r>
      <w:proofErr w:type="spellStart"/>
      <w:r>
        <w:t>bauchs</w:t>
      </w:r>
      <w:proofErr w:type="spellEnd"/>
      <w:r>
        <w:t xml:space="preserve"> willen. Das das </w:t>
      </w:r>
      <w:proofErr w:type="spellStart"/>
      <w:r>
        <w:t>volck</w:t>
      </w:r>
      <w:proofErr w:type="spellEnd"/>
      <w:r>
        <w:t xml:space="preserve"> die gern </w:t>
      </w:r>
      <w:proofErr w:type="spellStart"/>
      <w:r>
        <w:t>hoere</w:t>
      </w:r>
      <w:proofErr w:type="spellEnd"/>
      <w:r>
        <w:t xml:space="preserve"> so wider rechte Propheten reden / klaget auch CHRISTUS Jo. 5. Dem </w:t>
      </w:r>
      <w:proofErr w:type="spellStart"/>
      <w:r>
        <w:t>hoeren</w:t>
      </w:r>
      <w:proofErr w:type="spellEnd"/>
      <w:r>
        <w:t xml:space="preserve"> sie zu der in seinem </w:t>
      </w:r>
      <w:proofErr w:type="spellStart"/>
      <w:r>
        <w:t>namen</w:t>
      </w:r>
      <w:proofErr w:type="spellEnd"/>
      <w:r>
        <w:t xml:space="preserve"> </w:t>
      </w:r>
      <w:proofErr w:type="spellStart"/>
      <w:r>
        <w:t>kompt</w:t>
      </w:r>
      <w:proofErr w:type="spellEnd"/>
      <w:r>
        <w:t xml:space="preserve"> / das ist </w:t>
      </w:r>
      <w:proofErr w:type="spellStart"/>
      <w:r>
        <w:t>ire</w:t>
      </w:r>
      <w:proofErr w:type="spellEnd"/>
      <w:r>
        <w:t xml:space="preserve"> </w:t>
      </w:r>
      <w:proofErr w:type="spellStart"/>
      <w:r>
        <w:t>suend</w:t>
      </w:r>
      <w:proofErr w:type="spellEnd"/>
      <w:r>
        <w:t xml:space="preserve"> </w:t>
      </w:r>
      <w:proofErr w:type="spellStart"/>
      <w:r>
        <w:t>ungestraffet</w:t>
      </w:r>
      <w:proofErr w:type="spellEnd"/>
      <w:r>
        <w:t xml:space="preserve"> lest und den gottlosen die </w:t>
      </w:r>
      <w:proofErr w:type="spellStart"/>
      <w:r>
        <w:t>verheissunge</w:t>
      </w:r>
      <w:proofErr w:type="spellEnd"/>
      <w:r>
        <w:t xml:space="preserve"> prediget. </w:t>
      </w:r>
    </w:p>
    <w:p w14:paraId="1D489E54" w14:textId="77777777" w:rsidR="008266A2" w:rsidRDefault="008266A2" w:rsidP="008266A2">
      <w:pPr>
        <w:pStyle w:val="StandardWeb"/>
      </w:pPr>
      <w:proofErr w:type="spellStart"/>
      <w:r>
        <w:t>Drumb</w:t>
      </w:r>
      <w:proofErr w:type="spellEnd"/>
      <w:r>
        <w:t xml:space="preserve"> </w:t>
      </w:r>
      <w:proofErr w:type="spellStart"/>
      <w:r>
        <w:t>wil</w:t>
      </w:r>
      <w:proofErr w:type="spellEnd"/>
      <w:r>
        <w:t xml:space="preserve"> Micha mit </w:t>
      </w:r>
      <w:proofErr w:type="spellStart"/>
      <w:r>
        <w:t>disen</w:t>
      </w:r>
      <w:proofErr w:type="spellEnd"/>
      <w:r>
        <w:t xml:space="preserve"> </w:t>
      </w:r>
      <w:proofErr w:type="spellStart"/>
      <w:r>
        <w:t>wortten</w:t>
      </w:r>
      <w:proofErr w:type="spellEnd"/>
      <w:r>
        <w:t xml:space="preserve"> (wenn ich ein Irregeist </w:t>
      </w:r>
      <w:proofErr w:type="spellStart"/>
      <w:r>
        <w:t>were</w:t>
      </w:r>
      <w:proofErr w:type="spellEnd"/>
      <w:r>
        <w:t xml:space="preserve"> und ein </w:t>
      </w:r>
      <w:proofErr w:type="spellStart"/>
      <w:r>
        <w:t>luegenprediger</w:t>
      </w:r>
      <w:proofErr w:type="spellEnd"/>
      <w:r>
        <w:t xml:space="preserve"> / und </w:t>
      </w:r>
      <w:proofErr w:type="spellStart"/>
      <w:r>
        <w:t>lerete</w:t>
      </w:r>
      <w:proofErr w:type="spellEnd"/>
      <w:r>
        <w:t xml:space="preserve"> wie sie </w:t>
      </w:r>
      <w:proofErr w:type="spellStart"/>
      <w:r>
        <w:t>sauffen</w:t>
      </w:r>
      <w:proofErr w:type="spellEnd"/>
      <w:r>
        <w:t xml:space="preserve"> und schwelgen sollten / das wer ein Prediger </w:t>
      </w:r>
      <w:proofErr w:type="spellStart"/>
      <w:r>
        <w:t>fur</w:t>
      </w:r>
      <w:proofErr w:type="spellEnd"/>
      <w:r>
        <w:t xml:space="preserve"> </w:t>
      </w:r>
      <w:proofErr w:type="spellStart"/>
      <w:r>
        <w:t>dis</w:t>
      </w:r>
      <w:proofErr w:type="spellEnd"/>
      <w:r>
        <w:t xml:space="preserve"> </w:t>
      </w:r>
      <w:proofErr w:type="spellStart"/>
      <w:r>
        <w:t>volck</w:t>
      </w:r>
      <w:proofErr w:type="spellEnd"/>
      <w:r>
        <w:t>) eben das klagen (</w:t>
      </w:r>
      <w:proofErr w:type="spellStart"/>
      <w:r>
        <w:t>nemlich</w:t>
      </w:r>
      <w:proofErr w:type="spellEnd"/>
      <w:r>
        <w:t xml:space="preserve"> das die </w:t>
      </w:r>
      <w:proofErr w:type="spellStart"/>
      <w:r>
        <w:t>welt</w:t>
      </w:r>
      <w:proofErr w:type="spellEnd"/>
      <w:r>
        <w:t xml:space="preserve"> </w:t>
      </w:r>
      <w:proofErr w:type="spellStart"/>
      <w:r>
        <w:t>prediger</w:t>
      </w:r>
      <w:proofErr w:type="spellEnd"/>
      <w:r>
        <w:t xml:space="preserve"> haben wolle die sie in </w:t>
      </w:r>
      <w:proofErr w:type="spellStart"/>
      <w:r>
        <w:t>iren</w:t>
      </w:r>
      <w:proofErr w:type="spellEnd"/>
      <w:r>
        <w:t xml:space="preserve"> </w:t>
      </w:r>
      <w:proofErr w:type="spellStart"/>
      <w:r>
        <w:t>suenden</w:t>
      </w:r>
      <w:proofErr w:type="spellEnd"/>
      <w:r>
        <w:t xml:space="preserve"> bleiben und die </w:t>
      </w:r>
      <w:proofErr w:type="spellStart"/>
      <w:r>
        <w:t>Sawen</w:t>
      </w:r>
      <w:proofErr w:type="spellEnd"/>
      <w:r>
        <w:t xml:space="preserve"> in </w:t>
      </w:r>
      <w:proofErr w:type="spellStart"/>
      <w:r>
        <w:t>irem</w:t>
      </w:r>
      <w:proofErr w:type="spellEnd"/>
      <w:r>
        <w:t xml:space="preserve"> </w:t>
      </w:r>
      <w:proofErr w:type="spellStart"/>
      <w:r>
        <w:t>dreck</w:t>
      </w:r>
      <w:proofErr w:type="spellEnd"/>
      <w:r>
        <w:t xml:space="preserve"> nach </w:t>
      </w:r>
      <w:proofErr w:type="spellStart"/>
      <w:r>
        <w:t>wundsch</w:t>
      </w:r>
      <w:proofErr w:type="spellEnd"/>
      <w:r>
        <w:t xml:space="preserve"> und </w:t>
      </w:r>
      <w:proofErr w:type="spellStart"/>
      <w:r>
        <w:t>lust</w:t>
      </w:r>
      <w:proofErr w:type="spellEnd"/>
      <w:r>
        <w:t xml:space="preserve"> </w:t>
      </w:r>
      <w:proofErr w:type="spellStart"/>
      <w:r>
        <w:t>waltzen</w:t>
      </w:r>
      <w:proofErr w:type="spellEnd"/>
      <w:r>
        <w:t xml:space="preserve"> und </w:t>
      </w:r>
      <w:proofErr w:type="spellStart"/>
      <w:r>
        <w:t>ligen</w:t>
      </w:r>
      <w:proofErr w:type="spellEnd"/>
      <w:r>
        <w:t xml:space="preserve"> lassen) das CHRISTUS klaget und saget Jo. 15. Haben sie mein </w:t>
      </w:r>
      <w:proofErr w:type="spellStart"/>
      <w:r>
        <w:t>wortt</w:t>
      </w:r>
      <w:proofErr w:type="spellEnd"/>
      <w:r>
        <w:t xml:space="preserve"> gehalten so werden sie </w:t>
      </w:r>
      <w:proofErr w:type="spellStart"/>
      <w:r>
        <w:t>ewers</w:t>
      </w:r>
      <w:proofErr w:type="spellEnd"/>
      <w:r>
        <w:t xml:space="preserve"> auch halten. Als </w:t>
      </w:r>
      <w:proofErr w:type="spellStart"/>
      <w:r>
        <w:t>wolt</w:t>
      </w:r>
      <w:proofErr w:type="spellEnd"/>
      <w:r>
        <w:t xml:space="preserve"> er sagen / Bauchprediger werden </w:t>
      </w:r>
      <w:proofErr w:type="spellStart"/>
      <w:r>
        <w:t>allethalben</w:t>
      </w:r>
      <w:proofErr w:type="spellEnd"/>
      <w:r>
        <w:t xml:space="preserve"> von Bauchheiligen reichlich </w:t>
      </w:r>
      <w:proofErr w:type="spellStart"/>
      <w:r>
        <w:t>erneret</w:t>
      </w:r>
      <w:proofErr w:type="spellEnd"/>
      <w:r>
        <w:t xml:space="preserve">: </w:t>
      </w:r>
      <w:proofErr w:type="spellStart"/>
      <w:r>
        <w:t>wiltu</w:t>
      </w:r>
      <w:proofErr w:type="spellEnd"/>
      <w:r>
        <w:t xml:space="preserve"> aber das </w:t>
      </w:r>
      <w:proofErr w:type="spellStart"/>
      <w:r>
        <w:t>wortt</w:t>
      </w:r>
      <w:proofErr w:type="spellEnd"/>
      <w:r>
        <w:t xml:space="preserve"> der </w:t>
      </w:r>
      <w:proofErr w:type="spellStart"/>
      <w:r>
        <w:t>warheit</w:t>
      </w:r>
      <w:proofErr w:type="spellEnd"/>
      <w:r>
        <w:t xml:space="preserve"> recht teilen / als Paulus </w:t>
      </w:r>
      <w:proofErr w:type="spellStart"/>
      <w:r>
        <w:t>spricth</w:t>
      </w:r>
      <w:proofErr w:type="spellEnd"/>
      <w:r>
        <w:t xml:space="preserve"> zu </w:t>
      </w:r>
      <w:proofErr w:type="spellStart"/>
      <w:r>
        <w:t>Timotheo</w:t>
      </w:r>
      <w:proofErr w:type="spellEnd"/>
      <w:r>
        <w:t xml:space="preserve"> / so </w:t>
      </w:r>
      <w:proofErr w:type="spellStart"/>
      <w:r>
        <w:t>wirstu</w:t>
      </w:r>
      <w:proofErr w:type="spellEnd"/>
      <w:r>
        <w:t xml:space="preserve"> verfolget werden bis ans ende der </w:t>
      </w:r>
      <w:proofErr w:type="spellStart"/>
      <w:r>
        <w:t>welt</w:t>
      </w:r>
      <w:proofErr w:type="spellEnd"/>
      <w:r>
        <w:t xml:space="preserve">. Denn </w:t>
      </w:r>
      <w:proofErr w:type="spellStart"/>
      <w:r>
        <w:t>warheit</w:t>
      </w:r>
      <w:proofErr w:type="spellEnd"/>
      <w:r>
        <w:t xml:space="preserve"> kann nirgend herberg finden. Dort wird es mit uns besser werden / mit unsern feinden aber </w:t>
      </w:r>
      <w:proofErr w:type="spellStart"/>
      <w:r>
        <w:t>erger</w:t>
      </w:r>
      <w:proofErr w:type="spellEnd"/>
      <w:r>
        <w:t xml:space="preserve">. </w:t>
      </w:r>
      <w:proofErr w:type="spellStart"/>
      <w:r>
        <w:t>Drumb</w:t>
      </w:r>
      <w:proofErr w:type="spellEnd"/>
      <w:r>
        <w:t xml:space="preserve"> last uns durch unsern </w:t>
      </w:r>
      <w:proofErr w:type="spellStart"/>
      <w:r>
        <w:t>vorgenger</w:t>
      </w:r>
      <w:proofErr w:type="spellEnd"/>
      <w:r>
        <w:t xml:space="preserve"> JESUM CHRIST durch </w:t>
      </w:r>
      <w:proofErr w:type="spellStart"/>
      <w:r>
        <w:t>Suend</w:t>
      </w:r>
      <w:proofErr w:type="spellEnd"/>
      <w:r>
        <w:t xml:space="preserve"> Welt </w:t>
      </w:r>
      <w:proofErr w:type="spellStart"/>
      <w:r>
        <w:t>Teueffel</w:t>
      </w:r>
      <w:proofErr w:type="spellEnd"/>
      <w:r>
        <w:t xml:space="preserve"> Tod Hell hindurch brechen zu Gott unserm Vatter ins ewige leben / als Gott durch Micha spricht und </w:t>
      </w:r>
      <w:proofErr w:type="spellStart"/>
      <w:r>
        <w:t>verheisset</w:t>
      </w:r>
      <w:proofErr w:type="spellEnd"/>
      <w:r>
        <w:t xml:space="preserve"> mit folgenden </w:t>
      </w:r>
      <w:proofErr w:type="spellStart"/>
      <w:r>
        <w:t>wortten</w:t>
      </w:r>
      <w:proofErr w:type="spellEnd"/>
      <w:r>
        <w:t xml:space="preserve">. </w:t>
      </w:r>
    </w:p>
    <w:p w14:paraId="05EECA38" w14:textId="77777777" w:rsidR="008266A2" w:rsidRDefault="008266A2" w:rsidP="008266A2">
      <w:pPr>
        <w:pStyle w:val="StandardWeb"/>
      </w:pPr>
      <w:r>
        <w:t xml:space="preserve">Ich </w:t>
      </w:r>
      <w:proofErr w:type="spellStart"/>
      <w:r>
        <w:t>wil</w:t>
      </w:r>
      <w:proofErr w:type="spellEnd"/>
      <w:r>
        <w:t xml:space="preserve"> aber dich Jacob </w:t>
      </w:r>
      <w:proofErr w:type="spellStart"/>
      <w:r>
        <w:t>versamlen</w:t>
      </w:r>
      <w:proofErr w:type="spellEnd"/>
      <w:r>
        <w:t xml:space="preserve"> </w:t>
      </w:r>
      <w:proofErr w:type="spellStart"/>
      <w:r>
        <w:t>gantz</w:t>
      </w:r>
      <w:proofErr w:type="spellEnd"/>
      <w:r>
        <w:t xml:space="preserve"> / und die </w:t>
      </w:r>
      <w:proofErr w:type="spellStart"/>
      <w:r>
        <w:t>ubrigen</w:t>
      </w:r>
      <w:proofErr w:type="spellEnd"/>
      <w:r>
        <w:t xml:space="preserve"> in Israel </w:t>
      </w:r>
      <w:proofErr w:type="spellStart"/>
      <w:r>
        <w:t>zuhauff</w:t>
      </w:r>
      <w:proofErr w:type="spellEnd"/>
      <w:r>
        <w:t xml:space="preserve"> bringen. Ich </w:t>
      </w:r>
      <w:proofErr w:type="spellStart"/>
      <w:r>
        <w:t>wil</w:t>
      </w:r>
      <w:proofErr w:type="spellEnd"/>
      <w:r>
        <w:t xml:space="preserve"> sie / wie eine Herde / mit einander in einen festen stall thun / und wie eine Herd in seine </w:t>
      </w:r>
      <w:proofErr w:type="spellStart"/>
      <w:r>
        <w:t>huertten</w:t>
      </w:r>
      <w:proofErr w:type="spellEnd"/>
      <w:r>
        <w:t xml:space="preserve"> / das es von </w:t>
      </w:r>
      <w:proofErr w:type="spellStart"/>
      <w:r>
        <w:t>menschen</w:t>
      </w:r>
      <w:proofErr w:type="spellEnd"/>
      <w:r>
        <w:t xml:space="preserve"> </w:t>
      </w:r>
      <w:proofErr w:type="spellStart"/>
      <w:r>
        <w:t>dohnen</w:t>
      </w:r>
      <w:proofErr w:type="spellEnd"/>
      <w:r>
        <w:t xml:space="preserve"> sol. Es wird ein Durchbrecher </w:t>
      </w:r>
      <w:proofErr w:type="spellStart"/>
      <w:r>
        <w:t>fur</w:t>
      </w:r>
      <w:proofErr w:type="spellEnd"/>
      <w:r>
        <w:t xml:space="preserve"> </w:t>
      </w:r>
      <w:proofErr w:type="spellStart"/>
      <w:r>
        <w:t>inen</w:t>
      </w:r>
      <w:proofErr w:type="spellEnd"/>
      <w:r>
        <w:t xml:space="preserve"> </w:t>
      </w:r>
      <w:proofErr w:type="spellStart"/>
      <w:r>
        <w:t>herauff</w:t>
      </w:r>
      <w:proofErr w:type="spellEnd"/>
      <w:r>
        <w:t xml:space="preserve"> </w:t>
      </w:r>
      <w:proofErr w:type="spellStart"/>
      <w:r>
        <w:t>faren</w:t>
      </w:r>
      <w:proofErr w:type="spellEnd"/>
      <w:r>
        <w:t xml:space="preserve"> / sie werden durchbrechen / und zum </w:t>
      </w:r>
      <w:proofErr w:type="spellStart"/>
      <w:r>
        <w:t>thor</w:t>
      </w:r>
      <w:proofErr w:type="spellEnd"/>
      <w:r>
        <w:t xml:space="preserve"> aus und einziehen / und </w:t>
      </w:r>
      <w:proofErr w:type="spellStart"/>
      <w:r>
        <w:t>ir</w:t>
      </w:r>
      <w:proofErr w:type="spellEnd"/>
      <w:r>
        <w:t xml:space="preserve"> </w:t>
      </w:r>
      <w:proofErr w:type="spellStart"/>
      <w:r>
        <w:t>Koenig</w:t>
      </w:r>
      <w:proofErr w:type="spellEnd"/>
      <w:r>
        <w:t xml:space="preserve"> wird </w:t>
      </w:r>
      <w:proofErr w:type="spellStart"/>
      <w:r>
        <w:t>fur</w:t>
      </w:r>
      <w:proofErr w:type="spellEnd"/>
      <w:r>
        <w:t xml:space="preserve"> </w:t>
      </w:r>
      <w:proofErr w:type="spellStart"/>
      <w:r>
        <w:t>inen</w:t>
      </w:r>
      <w:proofErr w:type="spellEnd"/>
      <w:r>
        <w:t xml:space="preserve"> her gehen / und der Herr </w:t>
      </w:r>
      <w:proofErr w:type="spellStart"/>
      <w:r>
        <w:t>fornen</w:t>
      </w:r>
      <w:proofErr w:type="spellEnd"/>
      <w:r>
        <w:t xml:space="preserve"> an. </w:t>
      </w:r>
    </w:p>
    <w:p w14:paraId="34D087AF" w14:textId="77777777" w:rsidR="008266A2" w:rsidRDefault="008266A2" w:rsidP="008266A2">
      <w:pPr>
        <w:pStyle w:val="StandardWeb"/>
      </w:pPr>
      <w:r>
        <w:t xml:space="preserve">Aus dieser Evangelischen predigt von CHRISTO last uns vier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3EF20709" w14:textId="77777777" w:rsidR="008266A2" w:rsidRDefault="008266A2" w:rsidP="008266A2">
      <w:pPr>
        <w:pStyle w:val="berschrift3"/>
      </w:pPr>
      <w:r>
        <w:t xml:space="preserve">Was Messiah der </w:t>
      </w:r>
      <w:proofErr w:type="spellStart"/>
      <w:r>
        <w:t>Koenig</w:t>
      </w:r>
      <w:proofErr w:type="spellEnd"/>
      <w:r>
        <w:t xml:space="preserve"> </w:t>
      </w:r>
      <w:proofErr w:type="spellStart"/>
      <w:r>
        <w:t>fur</w:t>
      </w:r>
      <w:proofErr w:type="spellEnd"/>
      <w:r>
        <w:t xml:space="preserve"> ein </w:t>
      </w:r>
      <w:proofErr w:type="spellStart"/>
      <w:r>
        <w:t>volck</w:t>
      </w:r>
      <w:proofErr w:type="spellEnd"/>
      <w:r>
        <w:t xml:space="preserve"> haben werde.</w:t>
      </w:r>
    </w:p>
    <w:p w14:paraId="6604C287" w14:textId="77777777" w:rsidR="008266A2" w:rsidRDefault="008266A2" w:rsidP="008266A2">
      <w:pPr>
        <w:pStyle w:val="StandardWeb"/>
      </w:pPr>
      <w:r>
        <w:t xml:space="preserve">Durch Jacob und die </w:t>
      </w:r>
      <w:proofErr w:type="spellStart"/>
      <w:r>
        <w:t>ubrigen</w:t>
      </w:r>
      <w:proofErr w:type="spellEnd"/>
      <w:r>
        <w:t xml:space="preserve"> in Israel / verstehe alle die so unter die Heiden </w:t>
      </w:r>
      <w:proofErr w:type="spellStart"/>
      <w:r>
        <w:t>zustrewet</w:t>
      </w:r>
      <w:proofErr w:type="spellEnd"/>
      <w:r>
        <w:t xml:space="preserve"> das Evangelion durch die Apostel und </w:t>
      </w:r>
      <w:proofErr w:type="spellStart"/>
      <w:r>
        <w:t>Juengere</w:t>
      </w:r>
      <w:proofErr w:type="spellEnd"/>
      <w:r>
        <w:t xml:space="preserve"> </w:t>
      </w:r>
      <w:proofErr w:type="spellStart"/>
      <w:r>
        <w:t>geprediget</w:t>
      </w:r>
      <w:proofErr w:type="spellEnd"/>
      <w:r>
        <w:t xml:space="preserve"> </w:t>
      </w:r>
      <w:proofErr w:type="spellStart"/>
      <w:r>
        <w:t>annemen</w:t>
      </w:r>
      <w:proofErr w:type="spellEnd"/>
      <w:r>
        <w:t xml:space="preserve"> und </w:t>
      </w:r>
      <w:proofErr w:type="spellStart"/>
      <w:r>
        <w:t>glewben</w:t>
      </w:r>
      <w:proofErr w:type="spellEnd"/>
      <w:r>
        <w:t xml:space="preserve"> </w:t>
      </w:r>
      <w:proofErr w:type="spellStart"/>
      <w:r>
        <w:t>vergebung</w:t>
      </w:r>
      <w:proofErr w:type="spellEnd"/>
      <w:r>
        <w:t xml:space="preserve"> der </w:t>
      </w:r>
      <w:proofErr w:type="spellStart"/>
      <w:r>
        <w:t>suend</w:t>
      </w:r>
      <w:proofErr w:type="spellEnd"/>
      <w:r>
        <w:t xml:space="preserve"> und das </w:t>
      </w:r>
      <w:proofErr w:type="spellStart"/>
      <w:r>
        <w:t>ewigeleben</w:t>
      </w:r>
      <w:proofErr w:type="spellEnd"/>
      <w:r>
        <w:t xml:space="preserve"> durch CHRISTUM </w:t>
      </w:r>
      <w:proofErr w:type="spellStart"/>
      <w:r>
        <w:t>zuerlangen</w:t>
      </w:r>
      <w:proofErr w:type="spellEnd"/>
      <w:r>
        <w:t xml:space="preserve">. </w:t>
      </w:r>
      <w:proofErr w:type="spellStart"/>
      <w:r>
        <w:t>Darumb</w:t>
      </w:r>
      <w:proofErr w:type="spellEnd"/>
      <w:r>
        <w:t xml:space="preserve"> spricht er (ganz und </w:t>
      </w:r>
      <w:proofErr w:type="spellStart"/>
      <w:r>
        <w:t>zuhauffe</w:t>
      </w:r>
      <w:proofErr w:type="spellEnd"/>
      <w:r>
        <w:t xml:space="preserve">) das die </w:t>
      </w:r>
      <w:proofErr w:type="spellStart"/>
      <w:r>
        <w:t>verheissunge</w:t>
      </w:r>
      <w:proofErr w:type="spellEnd"/>
      <w:r>
        <w:t xml:space="preserve"> allgemeine sind und klingen Ge. 12. In deinem Samen sollen alle </w:t>
      </w:r>
      <w:proofErr w:type="spellStart"/>
      <w:r>
        <w:t>voelcker</w:t>
      </w:r>
      <w:proofErr w:type="spellEnd"/>
      <w:r>
        <w:t xml:space="preserve"> </w:t>
      </w:r>
      <w:proofErr w:type="spellStart"/>
      <w:r>
        <w:t>auff</w:t>
      </w:r>
      <w:proofErr w:type="spellEnd"/>
      <w:r>
        <w:t xml:space="preserve"> erden </w:t>
      </w:r>
      <w:proofErr w:type="spellStart"/>
      <w:r>
        <w:t>gesegent</w:t>
      </w:r>
      <w:proofErr w:type="spellEnd"/>
      <w:r>
        <w:t xml:space="preserve"> werden. Aus welchem </w:t>
      </w:r>
      <w:proofErr w:type="spellStart"/>
      <w:r>
        <w:t>zuvernemen</w:t>
      </w:r>
      <w:proofErr w:type="spellEnd"/>
      <w:r>
        <w:t xml:space="preserve"> / das </w:t>
      </w:r>
      <w:proofErr w:type="spellStart"/>
      <w:r>
        <w:t>dises</w:t>
      </w:r>
      <w:proofErr w:type="spellEnd"/>
      <w:r>
        <w:t xml:space="preserve"> </w:t>
      </w:r>
      <w:proofErr w:type="spellStart"/>
      <w:r>
        <w:t>allegemeinen</w:t>
      </w:r>
      <w:proofErr w:type="spellEnd"/>
      <w:r>
        <w:t xml:space="preserve"> Schatzes JESU CHRISTI niemand beraubet wird denn wer in nicht haben </w:t>
      </w:r>
      <w:proofErr w:type="spellStart"/>
      <w:r>
        <w:t>wil</w:t>
      </w:r>
      <w:proofErr w:type="spellEnd"/>
      <w:r>
        <w:t xml:space="preserve">: als CHRISTUS auch prediget Jo. 3. Also hat Gott die </w:t>
      </w:r>
      <w:proofErr w:type="spellStart"/>
      <w:r>
        <w:t>welt</w:t>
      </w:r>
      <w:proofErr w:type="spellEnd"/>
      <w:r>
        <w:t xml:space="preserve"> geliebet / das er seinen einigen </w:t>
      </w:r>
      <w:proofErr w:type="spellStart"/>
      <w:r>
        <w:t>Sone</w:t>
      </w:r>
      <w:proofErr w:type="spellEnd"/>
      <w:r>
        <w:t xml:space="preserve"> gab / </w:t>
      </w:r>
      <w:proofErr w:type="spellStart"/>
      <w:r>
        <w:t>auff</w:t>
      </w:r>
      <w:proofErr w:type="spellEnd"/>
      <w:r>
        <w:t xml:space="preserve"> das alle die an in </w:t>
      </w:r>
      <w:proofErr w:type="spellStart"/>
      <w:r>
        <w:t>glewben</w:t>
      </w:r>
      <w:proofErr w:type="spellEnd"/>
      <w:r>
        <w:t xml:space="preserve"> nicht </w:t>
      </w:r>
      <w:proofErr w:type="spellStart"/>
      <w:r>
        <w:t>verlorn</w:t>
      </w:r>
      <w:proofErr w:type="spellEnd"/>
      <w:r>
        <w:t xml:space="preserve"> werden / sondern das </w:t>
      </w:r>
      <w:proofErr w:type="spellStart"/>
      <w:r>
        <w:t>ewigeleben</w:t>
      </w:r>
      <w:proofErr w:type="spellEnd"/>
      <w:r>
        <w:t xml:space="preserve"> haben. </w:t>
      </w:r>
      <w:proofErr w:type="spellStart"/>
      <w:r>
        <w:t>Versamlen</w:t>
      </w:r>
      <w:proofErr w:type="spellEnd"/>
      <w:r>
        <w:t xml:space="preserve"> und </w:t>
      </w:r>
      <w:proofErr w:type="spellStart"/>
      <w:r>
        <w:t>zuhauff</w:t>
      </w:r>
      <w:proofErr w:type="spellEnd"/>
      <w:r>
        <w:t xml:space="preserve"> bringen / </w:t>
      </w:r>
      <w:proofErr w:type="spellStart"/>
      <w:r>
        <w:t>heist</w:t>
      </w:r>
      <w:proofErr w:type="spellEnd"/>
      <w:r>
        <w:t xml:space="preserve"> das Evangelion predigen und </w:t>
      </w:r>
      <w:proofErr w:type="spellStart"/>
      <w:r>
        <w:t>beruffen</w:t>
      </w:r>
      <w:proofErr w:type="spellEnd"/>
      <w:r>
        <w:t xml:space="preserve"> lassen zum Reich Gottes: wie CHRISTUS </w:t>
      </w:r>
      <w:proofErr w:type="spellStart"/>
      <w:r>
        <w:t>befalh</w:t>
      </w:r>
      <w:proofErr w:type="spellEnd"/>
      <w:r>
        <w:t xml:space="preserve"> Mar. </w:t>
      </w:r>
      <w:proofErr w:type="spellStart"/>
      <w:r>
        <w:t>vl</w:t>
      </w:r>
      <w:proofErr w:type="spellEnd"/>
      <w:r>
        <w:t xml:space="preserve">. Gehet in alle </w:t>
      </w:r>
      <w:proofErr w:type="spellStart"/>
      <w:r>
        <w:t>welt</w:t>
      </w:r>
      <w:proofErr w:type="spellEnd"/>
      <w:r>
        <w:t xml:space="preserve"> und prediget das Evangelion aller </w:t>
      </w:r>
      <w:proofErr w:type="spellStart"/>
      <w:r>
        <w:t>Creature</w:t>
      </w:r>
      <w:proofErr w:type="spellEnd"/>
      <w:r>
        <w:t xml:space="preserve"> / wer da </w:t>
      </w:r>
      <w:proofErr w:type="spellStart"/>
      <w:r>
        <w:t>glewbet</w:t>
      </w:r>
      <w:proofErr w:type="spellEnd"/>
      <w:r>
        <w:t xml:space="preserve"> und </w:t>
      </w:r>
      <w:proofErr w:type="spellStart"/>
      <w:r>
        <w:t>getaufft</w:t>
      </w:r>
      <w:proofErr w:type="spellEnd"/>
      <w:r>
        <w:t xml:space="preserve"> wird der wird selig werden / wer aber nicht </w:t>
      </w:r>
      <w:proofErr w:type="spellStart"/>
      <w:r>
        <w:t>glewbet</w:t>
      </w:r>
      <w:proofErr w:type="spellEnd"/>
      <w:r>
        <w:t xml:space="preserve"> der wird </w:t>
      </w:r>
      <w:proofErr w:type="spellStart"/>
      <w:r>
        <w:t>verdampt</w:t>
      </w:r>
      <w:proofErr w:type="spellEnd"/>
      <w:r>
        <w:t xml:space="preserve"> werden. </w:t>
      </w:r>
    </w:p>
    <w:p w14:paraId="5FA7A236" w14:textId="77777777" w:rsidR="008266A2" w:rsidRDefault="008266A2" w:rsidP="008266A2">
      <w:pPr>
        <w:pStyle w:val="StandardWeb"/>
      </w:pPr>
      <w:proofErr w:type="spellStart"/>
      <w:r>
        <w:t>Sihe</w:t>
      </w:r>
      <w:proofErr w:type="spellEnd"/>
      <w:r>
        <w:t xml:space="preserve"> doch wie freundlich ist unser Gott in CHRISTO der gerne </w:t>
      </w:r>
      <w:proofErr w:type="spellStart"/>
      <w:r>
        <w:t>wolt</w:t>
      </w:r>
      <w:proofErr w:type="spellEnd"/>
      <w:r>
        <w:t xml:space="preserve"> das alles selig wurde so das Evangelion </w:t>
      </w:r>
      <w:proofErr w:type="spellStart"/>
      <w:r>
        <w:t>hoeret</w:t>
      </w:r>
      <w:proofErr w:type="spellEnd"/>
      <w:r>
        <w:t xml:space="preserve">: weil aber </w:t>
      </w:r>
      <w:proofErr w:type="spellStart"/>
      <w:r>
        <w:t>iderman</w:t>
      </w:r>
      <w:proofErr w:type="spellEnd"/>
      <w:r>
        <w:t xml:space="preserve"> </w:t>
      </w:r>
      <w:proofErr w:type="spellStart"/>
      <w:r>
        <w:t>glewben</w:t>
      </w:r>
      <w:proofErr w:type="spellEnd"/>
      <w:r>
        <w:t xml:space="preserve"> </w:t>
      </w:r>
      <w:proofErr w:type="spellStart"/>
      <w:r>
        <w:t>wil</w:t>
      </w:r>
      <w:proofErr w:type="spellEnd"/>
      <w:r>
        <w:t xml:space="preserve"> / so wird er gleich </w:t>
      </w:r>
      <w:proofErr w:type="spellStart"/>
      <w:r>
        <w:t>fro</w:t>
      </w:r>
      <w:proofErr w:type="spellEnd"/>
      <w:r>
        <w:t xml:space="preserve"> das er das </w:t>
      </w:r>
      <w:proofErr w:type="spellStart"/>
      <w:r>
        <w:t>ubrig</w:t>
      </w:r>
      <w:proofErr w:type="spellEnd"/>
      <w:r>
        <w:t xml:space="preserve"> haben </w:t>
      </w:r>
      <w:proofErr w:type="spellStart"/>
      <w:r>
        <w:t>sol</w:t>
      </w:r>
      <w:proofErr w:type="spellEnd"/>
      <w:r>
        <w:t xml:space="preserve">: Als Lu. 15. derhalben spricht / das sich die Engel </w:t>
      </w:r>
      <w:proofErr w:type="spellStart"/>
      <w:r>
        <w:t>frewen</w:t>
      </w:r>
      <w:proofErr w:type="spellEnd"/>
      <w:r>
        <w:t xml:space="preserve"> mehr </w:t>
      </w:r>
      <w:proofErr w:type="spellStart"/>
      <w:r>
        <w:t>uber</w:t>
      </w:r>
      <w:proofErr w:type="spellEnd"/>
      <w:r>
        <w:t xml:space="preserve"> einen </w:t>
      </w:r>
      <w:proofErr w:type="spellStart"/>
      <w:r>
        <w:t>busser</w:t>
      </w:r>
      <w:proofErr w:type="spellEnd"/>
      <w:r>
        <w:t xml:space="preserve"> denn </w:t>
      </w:r>
      <w:proofErr w:type="spellStart"/>
      <w:r>
        <w:t>uber</w:t>
      </w:r>
      <w:proofErr w:type="spellEnd"/>
      <w:r>
        <w:t xml:space="preserve"> Neun und </w:t>
      </w:r>
      <w:proofErr w:type="spellStart"/>
      <w:r>
        <w:t>neuntzig</w:t>
      </w:r>
      <w:proofErr w:type="spellEnd"/>
      <w:r>
        <w:t xml:space="preserve"> gerechten. </w:t>
      </w:r>
    </w:p>
    <w:p w14:paraId="3D06E468" w14:textId="77777777" w:rsidR="008266A2" w:rsidRDefault="008266A2" w:rsidP="008266A2">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w:t>
      </w:r>
      <w:proofErr w:type="spellStart"/>
      <w:r>
        <w:t>wil</w:t>
      </w:r>
      <w:proofErr w:type="spellEnd"/>
      <w:r>
        <w:t xml:space="preserve"> aber dich Israel </w:t>
      </w:r>
      <w:proofErr w:type="spellStart"/>
      <w:r>
        <w:t>versamlen</w:t>
      </w:r>
      <w:proofErr w:type="spellEnd"/>
      <w:r>
        <w:t xml:space="preserve"> </w:t>
      </w:r>
      <w:proofErr w:type="spellStart"/>
      <w:r>
        <w:t>gantz</w:t>
      </w:r>
      <w:proofErr w:type="spellEnd"/>
      <w:r>
        <w:t xml:space="preserve"> und die </w:t>
      </w:r>
      <w:proofErr w:type="spellStart"/>
      <w:r>
        <w:t>ubrigen</w:t>
      </w:r>
      <w:proofErr w:type="spellEnd"/>
      <w:r>
        <w:t xml:space="preserve"> Israel </w:t>
      </w:r>
      <w:proofErr w:type="spellStart"/>
      <w:r>
        <w:t>zuhauffe</w:t>
      </w:r>
      <w:proofErr w:type="spellEnd"/>
      <w:r>
        <w:t xml:space="preserve"> bringen) vom geistlichen Reich CHRISTI dem Evangelischen </w:t>
      </w:r>
      <w:proofErr w:type="spellStart"/>
      <w:r>
        <w:t>Predigampt</w:t>
      </w:r>
      <w:proofErr w:type="spellEnd"/>
      <w:r>
        <w:t xml:space="preserve"> weissagen und die </w:t>
      </w:r>
      <w:proofErr w:type="spellStart"/>
      <w:r>
        <w:t>zustreweten</w:t>
      </w:r>
      <w:proofErr w:type="spellEnd"/>
      <w:r>
        <w:t xml:space="preserve"> Juden </w:t>
      </w:r>
      <w:proofErr w:type="spellStart"/>
      <w:r>
        <w:t>troesten</w:t>
      </w:r>
      <w:proofErr w:type="spellEnd"/>
      <w:r>
        <w:t xml:space="preserve"> mit </w:t>
      </w:r>
      <w:proofErr w:type="spellStart"/>
      <w:r>
        <w:t>verheissunge</w:t>
      </w:r>
      <w:proofErr w:type="spellEnd"/>
      <w:r>
        <w:t xml:space="preserve"> das er sie durch CHRISTUM und sein Apostel mit dem Evangelio geistlich </w:t>
      </w:r>
      <w:proofErr w:type="spellStart"/>
      <w:r>
        <w:t>widerumb</w:t>
      </w:r>
      <w:proofErr w:type="spellEnd"/>
      <w:r>
        <w:t xml:space="preserve"> </w:t>
      </w:r>
      <w:proofErr w:type="spellStart"/>
      <w:r>
        <w:t>versamlen</w:t>
      </w:r>
      <w:proofErr w:type="spellEnd"/>
      <w:r>
        <w:t xml:space="preserve"> zum Christlichen </w:t>
      </w:r>
      <w:proofErr w:type="spellStart"/>
      <w:r>
        <w:t>glawben</w:t>
      </w:r>
      <w:proofErr w:type="spellEnd"/>
      <w:r>
        <w:t xml:space="preserve"> und ins </w:t>
      </w:r>
      <w:proofErr w:type="spellStart"/>
      <w:r>
        <w:t>Himelreich</w:t>
      </w:r>
      <w:proofErr w:type="spellEnd"/>
      <w:r>
        <w:t xml:space="preserve"> bringen wolle / so viel </w:t>
      </w:r>
      <w:proofErr w:type="spellStart"/>
      <w:r>
        <w:t>ir</w:t>
      </w:r>
      <w:proofErr w:type="spellEnd"/>
      <w:r>
        <w:t xml:space="preserve"> dem Evangelio </w:t>
      </w:r>
      <w:proofErr w:type="spellStart"/>
      <w:r>
        <w:t>glewben</w:t>
      </w:r>
      <w:proofErr w:type="spellEnd"/>
      <w:r>
        <w:t xml:space="preserve"> werden. Nu </w:t>
      </w:r>
    </w:p>
    <w:p w14:paraId="4C754E1C" w14:textId="77777777" w:rsidR="008266A2" w:rsidRDefault="008266A2" w:rsidP="008266A2">
      <w:pPr>
        <w:pStyle w:val="berschrift3"/>
      </w:pPr>
      <w:r>
        <w:t xml:space="preserve">Wie durch </w:t>
      </w:r>
      <w:proofErr w:type="spellStart"/>
      <w:r>
        <w:t>Hirtten</w:t>
      </w:r>
      <w:proofErr w:type="spellEnd"/>
      <w:r>
        <w:t xml:space="preserve"> und Herde Christus und seiner Kirchen </w:t>
      </w:r>
      <w:proofErr w:type="spellStart"/>
      <w:r>
        <w:t>Predigampt</w:t>
      </w:r>
      <w:proofErr w:type="spellEnd"/>
      <w:r>
        <w:t xml:space="preserve"> bedeutet wird.</w:t>
      </w:r>
    </w:p>
    <w:p w14:paraId="4B426A54" w14:textId="77777777" w:rsidR="008266A2" w:rsidRDefault="008266A2" w:rsidP="008266A2">
      <w:pPr>
        <w:pStyle w:val="StandardWeb"/>
      </w:pPr>
      <w:r>
        <w:t xml:space="preserve">Gleich wie sich CHRISTUS </w:t>
      </w:r>
      <w:proofErr w:type="spellStart"/>
      <w:r>
        <w:t>darumb</w:t>
      </w:r>
      <w:proofErr w:type="spellEnd"/>
      <w:r>
        <w:t xml:space="preserve"> einen </w:t>
      </w:r>
      <w:proofErr w:type="spellStart"/>
      <w:r>
        <w:t>Hirtten</w:t>
      </w:r>
      <w:proofErr w:type="spellEnd"/>
      <w:r>
        <w:t xml:space="preserve"> nennet / das er anzeige wie sein Reich nicht leiblich sondern geistlich </w:t>
      </w:r>
      <w:proofErr w:type="spellStart"/>
      <w:r>
        <w:t>seie</w:t>
      </w:r>
      <w:proofErr w:type="spellEnd"/>
      <w:r>
        <w:t xml:space="preserve"> </w:t>
      </w:r>
      <w:proofErr w:type="spellStart"/>
      <w:r>
        <w:t>nemlich</w:t>
      </w:r>
      <w:proofErr w:type="spellEnd"/>
      <w:r>
        <w:t xml:space="preserve"> ein </w:t>
      </w:r>
      <w:proofErr w:type="spellStart"/>
      <w:r>
        <w:t>lereampt</w:t>
      </w:r>
      <w:proofErr w:type="spellEnd"/>
      <w:r>
        <w:t xml:space="preserve"> / wie er </w:t>
      </w:r>
      <w:proofErr w:type="spellStart"/>
      <w:r>
        <w:t>selbs</w:t>
      </w:r>
      <w:proofErr w:type="spellEnd"/>
      <w:r>
        <w:t xml:space="preserve"> spricht Jo. 10. Meine </w:t>
      </w:r>
      <w:proofErr w:type="spellStart"/>
      <w:r>
        <w:t>schafe</w:t>
      </w:r>
      <w:proofErr w:type="spellEnd"/>
      <w:r>
        <w:t xml:space="preserve"> </w:t>
      </w:r>
      <w:proofErr w:type="spellStart"/>
      <w:r>
        <w:t>hoeren</w:t>
      </w:r>
      <w:proofErr w:type="spellEnd"/>
      <w:r>
        <w:t xml:space="preserve"> meine </w:t>
      </w:r>
      <w:proofErr w:type="spellStart"/>
      <w:r>
        <w:t>Stim</w:t>
      </w:r>
      <w:proofErr w:type="spellEnd"/>
      <w:r>
        <w:t xml:space="preserve">. </w:t>
      </w:r>
    </w:p>
    <w:p w14:paraId="4DF5F068" w14:textId="77777777" w:rsidR="008266A2" w:rsidRDefault="008266A2" w:rsidP="008266A2">
      <w:pPr>
        <w:pStyle w:val="StandardWeb"/>
      </w:pPr>
      <w:r>
        <w:t xml:space="preserve">Also wird die Christenheit hie </w:t>
      </w:r>
      <w:proofErr w:type="spellStart"/>
      <w:r>
        <w:t>darumb</w:t>
      </w:r>
      <w:proofErr w:type="spellEnd"/>
      <w:r>
        <w:t xml:space="preserve"> ein Herde </w:t>
      </w:r>
      <w:proofErr w:type="spellStart"/>
      <w:r>
        <w:t>genennet</w:t>
      </w:r>
      <w:proofErr w:type="spellEnd"/>
      <w:r>
        <w:t xml:space="preserve"> / das sie nicht alleine durch ihres </w:t>
      </w:r>
      <w:hyperlink r:id="rId9" w:tooltip="autoren:d:draconites:hirttenstim" w:history="1">
        <w:proofErr w:type="spellStart"/>
        <w:r>
          <w:rPr>
            <w:rStyle w:val="Hyperlink"/>
          </w:rPr>
          <w:t>HirttenStim</w:t>
        </w:r>
        <w:proofErr w:type="spellEnd"/>
      </w:hyperlink>
      <w:r>
        <w:t xml:space="preserve"> eines </w:t>
      </w:r>
      <w:proofErr w:type="spellStart"/>
      <w:r>
        <w:t>glawbens</w:t>
      </w:r>
      <w:proofErr w:type="spellEnd"/>
      <w:r>
        <w:t xml:space="preserve"> und </w:t>
      </w:r>
      <w:proofErr w:type="spellStart"/>
      <w:r>
        <w:t>lebens</w:t>
      </w:r>
      <w:proofErr w:type="spellEnd"/>
      <w:r>
        <w:t xml:space="preserve"> ist / und ein </w:t>
      </w:r>
      <w:proofErr w:type="spellStart"/>
      <w:r>
        <w:t>iglicher</w:t>
      </w:r>
      <w:proofErr w:type="spellEnd"/>
      <w:r>
        <w:t xml:space="preserve"> Christen sonderlich spricht wie </w:t>
      </w:r>
      <w:proofErr w:type="spellStart"/>
      <w:r>
        <w:t>Psal</w:t>
      </w:r>
      <w:proofErr w:type="spellEnd"/>
      <w:r>
        <w:t xml:space="preserve">. 23. klinget / Der Herr ist mein Hirt </w:t>
      </w:r>
      <w:proofErr w:type="spellStart"/>
      <w:r>
        <w:t>mri</w:t>
      </w:r>
      <w:proofErr w:type="spellEnd"/>
      <w:r>
        <w:t xml:space="preserve"> wird nichts mangeln: Sondern auch das sie </w:t>
      </w:r>
      <w:proofErr w:type="spellStart"/>
      <w:r>
        <w:t>umb</w:t>
      </w:r>
      <w:proofErr w:type="spellEnd"/>
      <w:r>
        <w:t xml:space="preserve"> des </w:t>
      </w:r>
      <w:proofErr w:type="spellStart"/>
      <w:r>
        <w:t>Hirtten</w:t>
      </w:r>
      <w:proofErr w:type="spellEnd"/>
      <w:r>
        <w:t xml:space="preserve"> Stimme willen das heilige </w:t>
      </w:r>
      <w:proofErr w:type="spellStart"/>
      <w:r>
        <w:t>Creuetz</w:t>
      </w:r>
      <w:proofErr w:type="spellEnd"/>
      <w:r>
        <w:t xml:space="preserve"> tragen </w:t>
      </w:r>
      <w:proofErr w:type="spellStart"/>
      <w:r>
        <w:t>mus</w:t>
      </w:r>
      <w:proofErr w:type="spellEnd"/>
      <w:r>
        <w:t xml:space="preserve">: als </w:t>
      </w:r>
      <w:proofErr w:type="spellStart"/>
      <w:r>
        <w:t>Psal</w:t>
      </w:r>
      <w:proofErr w:type="spellEnd"/>
      <w:r>
        <w:t xml:space="preserve">. 44. derhalben spricht / Wir werden alle tag </w:t>
      </w:r>
      <w:proofErr w:type="spellStart"/>
      <w:r>
        <w:t>umb</w:t>
      </w:r>
      <w:proofErr w:type="spellEnd"/>
      <w:r>
        <w:t xml:space="preserve"> </w:t>
      </w:r>
      <w:proofErr w:type="spellStart"/>
      <w:r>
        <w:t>deinet</w:t>
      </w:r>
      <w:proofErr w:type="spellEnd"/>
      <w:r>
        <w:t xml:space="preserve"> willen </w:t>
      </w:r>
      <w:proofErr w:type="spellStart"/>
      <w:r>
        <w:t>getoedtet</w:t>
      </w:r>
      <w:proofErr w:type="spellEnd"/>
      <w:r>
        <w:t xml:space="preserve"> / man </w:t>
      </w:r>
      <w:proofErr w:type="spellStart"/>
      <w:r>
        <w:t>helt</w:t>
      </w:r>
      <w:proofErr w:type="spellEnd"/>
      <w:r>
        <w:t xml:space="preserve"> uns </w:t>
      </w:r>
      <w:proofErr w:type="spellStart"/>
      <w:r>
        <w:t>fur</w:t>
      </w:r>
      <w:proofErr w:type="spellEnd"/>
      <w:r>
        <w:t xml:space="preserve"> Schlachtschafe. </w:t>
      </w:r>
      <w:proofErr w:type="spellStart"/>
      <w:r>
        <w:t>Wiewol</w:t>
      </w:r>
      <w:proofErr w:type="spellEnd"/>
      <w:r>
        <w:t xml:space="preserve"> aber die lieben Prediger des Evangelii </w:t>
      </w:r>
      <w:proofErr w:type="spellStart"/>
      <w:r>
        <w:t>darumb</w:t>
      </w:r>
      <w:proofErr w:type="spellEnd"/>
      <w:r>
        <w:t xml:space="preserve"> auch </w:t>
      </w:r>
      <w:proofErr w:type="spellStart"/>
      <w:r>
        <w:t>Hirtten</w:t>
      </w:r>
      <w:proofErr w:type="spellEnd"/>
      <w:r>
        <w:t xml:space="preserve"> </w:t>
      </w:r>
      <w:proofErr w:type="spellStart"/>
      <w:r>
        <w:t>genennet</w:t>
      </w:r>
      <w:proofErr w:type="spellEnd"/>
      <w:r>
        <w:t xml:space="preserve"> werden / das sie die elende Schafe die Christenheit mit Gottes </w:t>
      </w:r>
      <w:proofErr w:type="spellStart"/>
      <w:r>
        <w:t>wortt</w:t>
      </w:r>
      <w:proofErr w:type="spellEnd"/>
      <w:r>
        <w:t xml:space="preserve"> weiden und </w:t>
      </w:r>
      <w:proofErr w:type="spellStart"/>
      <w:r>
        <w:t>widder</w:t>
      </w:r>
      <w:proofErr w:type="spellEnd"/>
      <w:r>
        <w:t xml:space="preserve"> Ketzer und Tyrannen die </w:t>
      </w:r>
      <w:proofErr w:type="spellStart"/>
      <w:r>
        <w:t>Wolffe</w:t>
      </w:r>
      <w:proofErr w:type="spellEnd"/>
      <w:r>
        <w:t xml:space="preserve"> beschirmen: so ist doch nur ein </w:t>
      </w:r>
      <w:proofErr w:type="spellStart"/>
      <w:r>
        <w:t>Hirtt</w:t>
      </w:r>
      <w:proofErr w:type="spellEnd"/>
      <w:r>
        <w:t xml:space="preserve"> CHRISTUS der seine </w:t>
      </w:r>
      <w:proofErr w:type="spellStart"/>
      <w:r>
        <w:t>Sele</w:t>
      </w:r>
      <w:proofErr w:type="spellEnd"/>
      <w:r>
        <w:t xml:space="preserve"> dahin gibt </w:t>
      </w:r>
      <w:proofErr w:type="spellStart"/>
      <w:r>
        <w:t>fur</w:t>
      </w:r>
      <w:proofErr w:type="spellEnd"/>
      <w:r>
        <w:t xml:space="preserve"> alle Schafe und lest sich </w:t>
      </w:r>
      <w:proofErr w:type="spellStart"/>
      <w:r>
        <w:t>darumb</w:t>
      </w:r>
      <w:proofErr w:type="spellEnd"/>
      <w:r>
        <w:t xml:space="preserve"> vom </w:t>
      </w:r>
      <w:proofErr w:type="spellStart"/>
      <w:r>
        <w:t>Wolffe</w:t>
      </w:r>
      <w:proofErr w:type="spellEnd"/>
      <w:r>
        <w:t xml:space="preserve"> </w:t>
      </w:r>
      <w:proofErr w:type="spellStart"/>
      <w:r>
        <w:t>Teueffel</w:t>
      </w:r>
      <w:proofErr w:type="spellEnd"/>
      <w:r>
        <w:t xml:space="preserve"> Tod Hell </w:t>
      </w:r>
      <w:proofErr w:type="spellStart"/>
      <w:r>
        <w:t>angreiffen</w:t>
      </w:r>
      <w:proofErr w:type="spellEnd"/>
      <w:r>
        <w:t xml:space="preserve"> </w:t>
      </w:r>
      <w:proofErr w:type="spellStart"/>
      <w:r>
        <w:t>niderwerffen</w:t>
      </w:r>
      <w:proofErr w:type="spellEnd"/>
      <w:r>
        <w:t xml:space="preserve"> </w:t>
      </w:r>
      <w:proofErr w:type="spellStart"/>
      <w:r>
        <w:t>toedten</w:t>
      </w:r>
      <w:proofErr w:type="spellEnd"/>
      <w:r>
        <w:t xml:space="preserve"> und verschlingen das er uns von solchen feinden </w:t>
      </w:r>
      <w:proofErr w:type="spellStart"/>
      <w:r>
        <w:t>erloest</w:t>
      </w:r>
      <w:proofErr w:type="spellEnd"/>
      <w:r>
        <w:t xml:space="preserve"> und das </w:t>
      </w:r>
      <w:proofErr w:type="spellStart"/>
      <w:r>
        <w:t>ewigeleben</w:t>
      </w:r>
      <w:proofErr w:type="spellEnd"/>
      <w:r>
        <w:t xml:space="preserve"> im </w:t>
      </w:r>
      <w:proofErr w:type="spellStart"/>
      <w:r>
        <w:t>Himelreich</w:t>
      </w:r>
      <w:proofErr w:type="spellEnd"/>
      <w:r>
        <w:t xml:space="preserve"> </w:t>
      </w:r>
      <w:proofErr w:type="spellStart"/>
      <w:r>
        <w:t>erwuerbe</w:t>
      </w:r>
      <w:proofErr w:type="spellEnd"/>
      <w:r>
        <w:t xml:space="preserve">: wie er </w:t>
      </w:r>
      <w:proofErr w:type="spellStart"/>
      <w:r>
        <w:t>selbs</w:t>
      </w:r>
      <w:proofErr w:type="spellEnd"/>
      <w:r>
        <w:t xml:space="preserve"> </w:t>
      </w:r>
      <w:proofErr w:type="spellStart"/>
      <w:r>
        <w:t>zeueget</w:t>
      </w:r>
      <w:proofErr w:type="spellEnd"/>
      <w:r>
        <w:t xml:space="preserve"> Jo. 10. </w:t>
      </w:r>
    </w:p>
    <w:p w14:paraId="6F14A217" w14:textId="77777777" w:rsidR="008266A2" w:rsidRDefault="008266A2" w:rsidP="008266A2">
      <w:pPr>
        <w:pStyle w:val="StandardWeb"/>
      </w:pPr>
      <w:proofErr w:type="spellStart"/>
      <w:r>
        <w:t>Dise</w:t>
      </w:r>
      <w:proofErr w:type="spellEnd"/>
      <w:r>
        <w:t xml:space="preserve"> </w:t>
      </w:r>
      <w:proofErr w:type="spellStart"/>
      <w:r>
        <w:t>wortt</w:t>
      </w:r>
      <w:proofErr w:type="spellEnd"/>
      <w:r>
        <w:t xml:space="preserve"> Gottes (Ich </w:t>
      </w:r>
      <w:proofErr w:type="spellStart"/>
      <w:r>
        <w:t>wil</w:t>
      </w:r>
      <w:proofErr w:type="spellEnd"/>
      <w:r>
        <w:t xml:space="preserve"> sie mit einander in einen festen stalle thun) sind eben </w:t>
      </w:r>
      <w:proofErr w:type="spellStart"/>
      <w:r>
        <w:t>zuvertehen</w:t>
      </w:r>
      <w:proofErr w:type="spellEnd"/>
      <w:r>
        <w:t xml:space="preserve"> / wie </w:t>
      </w:r>
      <w:proofErr w:type="spellStart"/>
      <w:r>
        <w:t>dise</w:t>
      </w:r>
      <w:proofErr w:type="spellEnd"/>
      <w:r>
        <w:t xml:space="preserve"> </w:t>
      </w:r>
      <w:proofErr w:type="spellStart"/>
      <w:r>
        <w:t>wortt</w:t>
      </w:r>
      <w:proofErr w:type="spellEnd"/>
      <w:r>
        <w:t xml:space="preserve"> CHRISTI Jo. 10.. Ich </w:t>
      </w:r>
      <w:proofErr w:type="spellStart"/>
      <w:r>
        <w:t>mus</w:t>
      </w:r>
      <w:proofErr w:type="spellEnd"/>
      <w:r>
        <w:t xml:space="preserve"> sie </w:t>
      </w:r>
      <w:proofErr w:type="spellStart"/>
      <w:r>
        <w:t>herfueren</w:t>
      </w:r>
      <w:proofErr w:type="spellEnd"/>
      <w:r>
        <w:t xml:space="preserve"> und sie werden meine </w:t>
      </w:r>
      <w:proofErr w:type="spellStart"/>
      <w:r>
        <w:t>Stim</w:t>
      </w:r>
      <w:proofErr w:type="spellEnd"/>
      <w:r>
        <w:t xml:space="preserve"> </w:t>
      </w:r>
      <w:proofErr w:type="spellStart"/>
      <w:r>
        <w:t>hoeren</w:t>
      </w:r>
      <w:proofErr w:type="spellEnd"/>
      <w:r>
        <w:t xml:space="preserve"> / und wird ein Herd und ein Hirt werden) </w:t>
      </w:r>
      <w:proofErr w:type="spellStart"/>
      <w:r>
        <w:t>nemlich</w:t>
      </w:r>
      <w:proofErr w:type="spellEnd"/>
      <w:r>
        <w:t xml:space="preserve"> das alle die </w:t>
      </w:r>
      <w:proofErr w:type="spellStart"/>
      <w:r>
        <w:t>glewben</w:t>
      </w:r>
      <w:proofErr w:type="spellEnd"/>
      <w:r>
        <w:t xml:space="preserve"> an CHRISTUM sollen einen geist haben und durch einen </w:t>
      </w:r>
      <w:proofErr w:type="spellStart"/>
      <w:r>
        <w:t>glawben</w:t>
      </w:r>
      <w:proofErr w:type="spellEnd"/>
      <w:r>
        <w:t xml:space="preserve"> ewige </w:t>
      </w:r>
      <w:proofErr w:type="spellStart"/>
      <w:r>
        <w:t>vergebung</w:t>
      </w:r>
      <w:proofErr w:type="spellEnd"/>
      <w:r>
        <w:t xml:space="preserve"> und </w:t>
      </w:r>
      <w:proofErr w:type="spellStart"/>
      <w:r>
        <w:t>erloestung</w:t>
      </w:r>
      <w:proofErr w:type="spellEnd"/>
      <w:r>
        <w:t xml:space="preserve"> haben sie seien Juden oder Heiden. </w:t>
      </w:r>
    </w:p>
    <w:p w14:paraId="059B442B" w14:textId="77777777" w:rsidR="008266A2" w:rsidRDefault="008266A2" w:rsidP="008266A2">
      <w:pPr>
        <w:pStyle w:val="StandardWeb"/>
      </w:pPr>
      <w:r>
        <w:t xml:space="preserve">Des </w:t>
      </w:r>
      <w:proofErr w:type="spellStart"/>
      <w:r>
        <w:t>wortts</w:t>
      </w:r>
      <w:proofErr w:type="spellEnd"/>
      <w:r>
        <w:t xml:space="preserve"> (miteinander </w:t>
      </w:r>
      <w:proofErr w:type="spellStart"/>
      <w:r>
        <w:t>versamlen</w:t>
      </w:r>
      <w:proofErr w:type="spellEnd"/>
      <w:r>
        <w:t xml:space="preserve">) braucht er </w:t>
      </w:r>
      <w:proofErr w:type="spellStart"/>
      <w:r>
        <w:t>darumb</w:t>
      </w:r>
      <w:proofErr w:type="spellEnd"/>
      <w:r>
        <w:t xml:space="preserve"> / das das Reich Israel gar vom Reich Juda </w:t>
      </w:r>
      <w:proofErr w:type="spellStart"/>
      <w:r>
        <w:t>getrennet</w:t>
      </w:r>
      <w:proofErr w:type="spellEnd"/>
      <w:r>
        <w:t xml:space="preserve"> war / welche </w:t>
      </w:r>
      <w:proofErr w:type="spellStart"/>
      <w:r>
        <w:t>trennung</w:t>
      </w:r>
      <w:proofErr w:type="spellEnd"/>
      <w:r>
        <w:t xml:space="preserve"> </w:t>
      </w:r>
      <w:proofErr w:type="spellStart"/>
      <w:r>
        <w:t>auffhoeren</w:t>
      </w:r>
      <w:proofErr w:type="spellEnd"/>
      <w:r>
        <w:t xml:space="preserve"> wird so das Evangelion </w:t>
      </w:r>
      <w:proofErr w:type="spellStart"/>
      <w:r>
        <w:t>geprediget</w:t>
      </w:r>
      <w:proofErr w:type="spellEnd"/>
      <w:r>
        <w:t xml:space="preserve"> wird / das alle </w:t>
      </w:r>
      <w:proofErr w:type="spellStart"/>
      <w:r>
        <w:t>glewbigen</w:t>
      </w:r>
      <w:proofErr w:type="spellEnd"/>
      <w:r>
        <w:t xml:space="preserve"> wie Schafe in einen Stalle </w:t>
      </w:r>
      <w:proofErr w:type="spellStart"/>
      <w:r>
        <w:t>schliessen</w:t>
      </w:r>
      <w:proofErr w:type="spellEnd"/>
      <w:r>
        <w:t xml:space="preserve"> wird </w:t>
      </w:r>
      <w:proofErr w:type="spellStart"/>
      <w:r>
        <w:t>auffdas</w:t>
      </w:r>
      <w:proofErr w:type="spellEnd"/>
      <w:r>
        <w:t xml:space="preserve"> sie zugleich unter einem </w:t>
      </w:r>
      <w:proofErr w:type="spellStart"/>
      <w:r>
        <w:t>Hirtten</w:t>
      </w:r>
      <w:proofErr w:type="spellEnd"/>
      <w:r>
        <w:t xml:space="preserve"> JESU CHRISTO geweidet werden. </w:t>
      </w:r>
    </w:p>
    <w:p w14:paraId="3092EA2F" w14:textId="77777777" w:rsidR="008266A2" w:rsidRDefault="008266A2" w:rsidP="008266A2">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w:t>
      </w:r>
      <w:proofErr w:type="spellStart"/>
      <w:r>
        <w:t>wil</w:t>
      </w:r>
      <w:proofErr w:type="spellEnd"/>
      <w:r>
        <w:t xml:space="preserve"> sie wie ein Herd in einen festen Stalle thun miteinander / und wie ein Herd in sein </w:t>
      </w:r>
      <w:proofErr w:type="spellStart"/>
      <w:r>
        <w:t>Hurtten</w:t>
      </w:r>
      <w:proofErr w:type="spellEnd"/>
      <w:r>
        <w:t xml:space="preserve">) soviel weissagen: Ich </w:t>
      </w:r>
      <w:proofErr w:type="spellStart"/>
      <w:r>
        <w:t>wil</w:t>
      </w:r>
      <w:proofErr w:type="spellEnd"/>
      <w:r>
        <w:t xml:space="preserve"> durchs Evangelion nicht alleine Juden und Israel / sondern auch Juden und Heiden eines machen durch den heiligen geist / also das sie </w:t>
      </w:r>
      <w:proofErr w:type="spellStart"/>
      <w:r>
        <w:t>allesampt</w:t>
      </w:r>
      <w:proofErr w:type="spellEnd"/>
      <w:r>
        <w:t xml:space="preserve"> nur einen </w:t>
      </w:r>
      <w:proofErr w:type="spellStart"/>
      <w:r>
        <w:t>Koenig</w:t>
      </w:r>
      <w:proofErr w:type="spellEnd"/>
      <w:r>
        <w:t xml:space="preserve"> CHRISTUM haben den sie </w:t>
      </w:r>
      <w:proofErr w:type="spellStart"/>
      <w:r>
        <w:t>fur</w:t>
      </w:r>
      <w:proofErr w:type="spellEnd"/>
      <w:r>
        <w:t xml:space="preserve"> einen Heiland erkennen und bekennen: wie es auch CHRISTUS </w:t>
      </w:r>
      <w:proofErr w:type="spellStart"/>
      <w:r>
        <w:t>selbs</w:t>
      </w:r>
      <w:proofErr w:type="spellEnd"/>
      <w:r>
        <w:t xml:space="preserve"> ausleget und spricht Jo. 10. Ich habe noch andere Schafe die nicht sind von </w:t>
      </w:r>
      <w:proofErr w:type="spellStart"/>
      <w:r>
        <w:t>disem</w:t>
      </w:r>
      <w:proofErr w:type="spellEnd"/>
      <w:r>
        <w:t xml:space="preserve"> stalle / die </w:t>
      </w:r>
      <w:proofErr w:type="spellStart"/>
      <w:r>
        <w:t>mus</w:t>
      </w:r>
      <w:proofErr w:type="spellEnd"/>
      <w:r>
        <w:t xml:space="preserve"> ich </w:t>
      </w:r>
      <w:proofErr w:type="spellStart"/>
      <w:r>
        <w:t>erzubringen</w:t>
      </w:r>
      <w:proofErr w:type="spellEnd"/>
      <w:r>
        <w:t xml:space="preserve"> </w:t>
      </w:r>
    </w:p>
    <w:p w14:paraId="0F2EC845" w14:textId="77777777" w:rsidR="008266A2" w:rsidRDefault="008266A2" w:rsidP="008266A2">
      <w:pPr>
        <w:pStyle w:val="StandardWeb"/>
      </w:pPr>
      <w:r>
        <w:t xml:space="preserve">Den Stalle nennet er eben in der </w:t>
      </w:r>
      <w:proofErr w:type="spellStart"/>
      <w:r>
        <w:t>meinung</w:t>
      </w:r>
      <w:proofErr w:type="spellEnd"/>
      <w:r>
        <w:t xml:space="preserve"> fest / als CHRISTUS Matth. 16. spricht / Die </w:t>
      </w:r>
      <w:proofErr w:type="spellStart"/>
      <w:r>
        <w:t>Hellischen</w:t>
      </w:r>
      <w:proofErr w:type="spellEnd"/>
      <w:r>
        <w:t xml:space="preserve"> </w:t>
      </w:r>
      <w:proofErr w:type="spellStart"/>
      <w:r>
        <w:t>Pfortten</w:t>
      </w:r>
      <w:proofErr w:type="spellEnd"/>
      <w:r>
        <w:t xml:space="preserve"> sollen nichts wider die gemeine </w:t>
      </w:r>
      <w:proofErr w:type="spellStart"/>
      <w:r>
        <w:t>vermuegen</w:t>
      </w:r>
      <w:proofErr w:type="spellEnd"/>
      <w:r>
        <w:t xml:space="preserve">. Nu </w:t>
      </w:r>
    </w:p>
    <w:p w14:paraId="10C5C594" w14:textId="77777777" w:rsidR="008266A2" w:rsidRDefault="008266A2" w:rsidP="008266A2">
      <w:pPr>
        <w:pStyle w:val="berschrift3"/>
      </w:pPr>
      <w:r>
        <w:t xml:space="preserve">Was von </w:t>
      </w:r>
      <w:proofErr w:type="spellStart"/>
      <w:r>
        <w:t>menschen</w:t>
      </w:r>
      <w:proofErr w:type="spellEnd"/>
      <w:r>
        <w:t xml:space="preserve"> </w:t>
      </w:r>
      <w:proofErr w:type="spellStart"/>
      <w:r>
        <w:t>dohnen</w:t>
      </w:r>
      <w:proofErr w:type="spellEnd"/>
      <w:r>
        <w:t xml:space="preserve"> </w:t>
      </w:r>
      <w:proofErr w:type="spellStart"/>
      <w:r>
        <w:t>heisse</w:t>
      </w:r>
      <w:proofErr w:type="spellEnd"/>
      <w:r>
        <w:t>.</w:t>
      </w:r>
    </w:p>
    <w:p w14:paraId="0E396F53" w14:textId="77777777" w:rsidR="008266A2" w:rsidRDefault="008266A2" w:rsidP="008266A2">
      <w:pPr>
        <w:pStyle w:val="StandardWeb"/>
      </w:pPr>
      <w:r>
        <w:t xml:space="preserve">Von </w:t>
      </w:r>
      <w:proofErr w:type="spellStart"/>
      <w:r>
        <w:t>menschen</w:t>
      </w:r>
      <w:proofErr w:type="spellEnd"/>
      <w:r>
        <w:t xml:space="preserve"> </w:t>
      </w:r>
      <w:proofErr w:type="spellStart"/>
      <w:r>
        <w:t>dohnen</w:t>
      </w:r>
      <w:proofErr w:type="spellEnd"/>
      <w:r>
        <w:t xml:space="preserve"> / </w:t>
      </w:r>
      <w:proofErr w:type="spellStart"/>
      <w:r>
        <w:t>heist</w:t>
      </w:r>
      <w:proofErr w:type="spellEnd"/>
      <w:r>
        <w:t xml:space="preserve"> / wenn das </w:t>
      </w:r>
      <w:proofErr w:type="spellStart"/>
      <w:r>
        <w:t>wortt</w:t>
      </w:r>
      <w:proofErr w:type="spellEnd"/>
      <w:r>
        <w:t xml:space="preserve"> mit </w:t>
      </w:r>
      <w:proofErr w:type="spellStart"/>
      <w:r>
        <w:t>grossen</w:t>
      </w:r>
      <w:proofErr w:type="spellEnd"/>
      <w:r>
        <w:t xml:space="preserve"> scharen Evangelisten gegeben wird: Als David Ps. 68. spricht / Alle Christen in aller </w:t>
      </w:r>
      <w:proofErr w:type="spellStart"/>
      <w:r>
        <w:t>welt</w:t>
      </w:r>
      <w:proofErr w:type="spellEnd"/>
      <w:r>
        <w:t xml:space="preserve"> von CHRISTI </w:t>
      </w:r>
      <w:proofErr w:type="spellStart"/>
      <w:r>
        <w:t>wolthatten</w:t>
      </w:r>
      <w:proofErr w:type="spellEnd"/>
      <w:r>
        <w:t xml:space="preserve"> singen und sagen </w:t>
      </w:r>
      <w:proofErr w:type="spellStart"/>
      <w:r>
        <w:t>ir</w:t>
      </w:r>
      <w:proofErr w:type="spellEnd"/>
      <w:r>
        <w:t xml:space="preserve"> </w:t>
      </w:r>
      <w:proofErr w:type="spellStart"/>
      <w:r>
        <w:t>lebenlang</w:t>
      </w:r>
      <w:proofErr w:type="spellEnd"/>
      <w:r>
        <w:t xml:space="preserve">: wie David auch zeuget Ps. 118. Es ist eine </w:t>
      </w:r>
      <w:proofErr w:type="spellStart"/>
      <w:r>
        <w:t>Stim</w:t>
      </w:r>
      <w:proofErr w:type="spellEnd"/>
      <w:r>
        <w:t xml:space="preserve"> der </w:t>
      </w:r>
      <w:proofErr w:type="spellStart"/>
      <w:r>
        <w:t>freuden</w:t>
      </w:r>
      <w:proofErr w:type="spellEnd"/>
      <w:r>
        <w:t xml:space="preserve"> in der gerechten </w:t>
      </w:r>
      <w:proofErr w:type="spellStart"/>
      <w:r>
        <w:t>Huetten</w:t>
      </w:r>
      <w:proofErr w:type="spellEnd"/>
      <w:r>
        <w:t xml:space="preserve"> / die rechte des </w:t>
      </w:r>
      <w:proofErr w:type="spellStart"/>
      <w:r>
        <w:t>Hern</w:t>
      </w:r>
      <w:proofErr w:type="spellEnd"/>
      <w:r>
        <w:t xml:space="preserve"> ist </w:t>
      </w:r>
      <w:proofErr w:type="spellStart"/>
      <w:r>
        <w:t>erhoehet</w:t>
      </w:r>
      <w:proofErr w:type="spellEnd"/>
      <w:r>
        <w:t xml:space="preserve"> / die rechte des </w:t>
      </w:r>
      <w:proofErr w:type="spellStart"/>
      <w:r>
        <w:t>Hern</w:t>
      </w:r>
      <w:proofErr w:type="spellEnd"/>
      <w:r>
        <w:t xml:space="preserve"> </w:t>
      </w:r>
      <w:proofErr w:type="spellStart"/>
      <w:r>
        <w:t>behelt</w:t>
      </w:r>
      <w:proofErr w:type="spellEnd"/>
      <w:r>
        <w:t xml:space="preserve"> den Sieg. </w:t>
      </w:r>
    </w:p>
    <w:p w14:paraId="4C706B3D" w14:textId="77777777" w:rsidR="008266A2" w:rsidRDefault="008266A2" w:rsidP="008266A2">
      <w:pPr>
        <w:pStyle w:val="StandardWeb"/>
      </w:pPr>
      <w:r>
        <w:t xml:space="preserve">Wenn das Evangelion in alle </w:t>
      </w:r>
      <w:proofErr w:type="spellStart"/>
      <w:r>
        <w:t>welt</w:t>
      </w:r>
      <w:proofErr w:type="spellEnd"/>
      <w:r>
        <w:t xml:space="preserve"> </w:t>
      </w:r>
      <w:proofErr w:type="spellStart"/>
      <w:r>
        <w:t>geprediget</w:t>
      </w:r>
      <w:proofErr w:type="spellEnd"/>
      <w:r>
        <w:t xml:space="preserve"> wird / werden soviel </w:t>
      </w:r>
      <w:proofErr w:type="spellStart"/>
      <w:r>
        <w:t>glewbige</w:t>
      </w:r>
      <w:proofErr w:type="spellEnd"/>
      <w:r>
        <w:t xml:space="preserve"> zufallen das es gleich ein </w:t>
      </w:r>
      <w:proofErr w:type="spellStart"/>
      <w:r>
        <w:t>tumult</w:t>
      </w:r>
      <w:proofErr w:type="spellEnd"/>
      <w:r>
        <w:t xml:space="preserve"> wird von </w:t>
      </w:r>
      <w:proofErr w:type="spellStart"/>
      <w:r>
        <w:t>bekennern</w:t>
      </w:r>
      <w:proofErr w:type="spellEnd"/>
      <w:r>
        <w:t xml:space="preserve"> / weil sich die </w:t>
      </w:r>
      <w:proofErr w:type="spellStart"/>
      <w:r>
        <w:t>welt</w:t>
      </w:r>
      <w:proofErr w:type="spellEnd"/>
      <w:r>
        <w:t xml:space="preserve"> dawider </w:t>
      </w:r>
      <w:proofErr w:type="spellStart"/>
      <w:r>
        <w:t>aufflehnen</w:t>
      </w:r>
      <w:proofErr w:type="spellEnd"/>
      <w:r>
        <w:t xml:space="preserve"> wird und Gottes heiligen das Evangelion CHRISTI </w:t>
      </w:r>
      <w:proofErr w:type="spellStart"/>
      <w:r>
        <w:t>verantwortten</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(das es von </w:t>
      </w:r>
      <w:proofErr w:type="spellStart"/>
      <w:r>
        <w:t>menschen</w:t>
      </w:r>
      <w:proofErr w:type="spellEnd"/>
      <w:r>
        <w:t xml:space="preserve"> </w:t>
      </w:r>
      <w:proofErr w:type="spellStart"/>
      <w:r>
        <w:t>dohnen</w:t>
      </w:r>
      <w:proofErr w:type="spellEnd"/>
      <w:r>
        <w:t xml:space="preserve"> </w:t>
      </w:r>
      <w:proofErr w:type="spellStart"/>
      <w:r>
        <w:t>sol</w:t>
      </w:r>
      <w:proofErr w:type="spellEnd"/>
      <w:r>
        <w:t xml:space="preserve">) in der Summa soviel weissagen / wenn der Messiah Gottes Son unser Herr JESUS mit dem Evangelio erscheinen und </w:t>
      </w:r>
      <w:proofErr w:type="spellStart"/>
      <w:r>
        <w:t>regiren</w:t>
      </w:r>
      <w:proofErr w:type="spellEnd"/>
      <w:r>
        <w:t xml:space="preserve"> werde / so werden im beide Juden und Heiden mit </w:t>
      </w:r>
      <w:proofErr w:type="spellStart"/>
      <w:r>
        <w:t>hauffen</w:t>
      </w:r>
      <w:proofErr w:type="spellEnd"/>
      <w:r>
        <w:t xml:space="preserve"> zufallen / also das es von predigen </w:t>
      </w:r>
      <w:proofErr w:type="spellStart"/>
      <w:r>
        <w:t>glewben</w:t>
      </w:r>
      <w:proofErr w:type="spellEnd"/>
      <w:r>
        <w:t xml:space="preserve"> bekennen </w:t>
      </w:r>
      <w:proofErr w:type="spellStart"/>
      <w:r>
        <w:t>dohnen</w:t>
      </w:r>
      <w:proofErr w:type="spellEnd"/>
      <w:r>
        <w:t xml:space="preserve"> und gleich ein </w:t>
      </w:r>
      <w:proofErr w:type="spellStart"/>
      <w:r>
        <w:t>tumult</w:t>
      </w:r>
      <w:proofErr w:type="spellEnd"/>
      <w:r>
        <w:t xml:space="preserve"> sein wird. Als es zu Jerusalem am </w:t>
      </w:r>
      <w:proofErr w:type="spellStart"/>
      <w:r>
        <w:t>Pfingstage</w:t>
      </w:r>
      <w:proofErr w:type="spellEnd"/>
      <w:r>
        <w:t xml:space="preserve"> </w:t>
      </w:r>
      <w:proofErr w:type="spellStart"/>
      <w:r>
        <w:t>dohnete</w:t>
      </w:r>
      <w:proofErr w:type="spellEnd"/>
      <w:r>
        <w:t xml:space="preserve"> da Petrus mit einer predigt </w:t>
      </w:r>
      <w:proofErr w:type="spellStart"/>
      <w:r>
        <w:t>dreitauset</w:t>
      </w:r>
      <w:proofErr w:type="spellEnd"/>
      <w:r>
        <w:t xml:space="preserve"> </w:t>
      </w:r>
      <w:proofErr w:type="spellStart"/>
      <w:r>
        <w:t>bekeret</w:t>
      </w:r>
      <w:proofErr w:type="spellEnd"/>
      <w:r>
        <w:t xml:space="preserve"> Act. 2. Und sehen wir nicht </w:t>
      </w:r>
      <w:proofErr w:type="spellStart"/>
      <w:r>
        <w:t>heuttes</w:t>
      </w:r>
      <w:proofErr w:type="spellEnd"/>
      <w:r>
        <w:t xml:space="preserve"> </w:t>
      </w:r>
      <w:proofErr w:type="spellStart"/>
      <w:r>
        <w:t>tages</w:t>
      </w:r>
      <w:proofErr w:type="spellEnd"/>
      <w:r>
        <w:t xml:space="preserve"> wie sich das </w:t>
      </w:r>
      <w:proofErr w:type="spellStart"/>
      <w:r>
        <w:t>erdreich</w:t>
      </w:r>
      <w:proofErr w:type="spellEnd"/>
      <w:r>
        <w:t xml:space="preserve"> beweget und bebet </w:t>
      </w:r>
      <w:proofErr w:type="spellStart"/>
      <w:r>
        <w:t>fur</w:t>
      </w:r>
      <w:proofErr w:type="spellEnd"/>
      <w:r>
        <w:t xml:space="preserve"> dem seligen Reich unsers </w:t>
      </w:r>
      <w:proofErr w:type="spellStart"/>
      <w:r>
        <w:t>Hern</w:t>
      </w:r>
      <w:proofErr w:type="spellEnd"/>
      <w:r>
        <w:t xml:space="preserve"> JESU CHRISTI dem Evangelio Gottes: </w:t>
      </w:r>
      <w:proofErr w:type="spellStart"/>
      <w:r>
        <w:t>Solt</w:t>
      </w:r>
      <w:proofErr w:type="spellEnd"/>
      <w:r>
        <w:t xml:space="preserve"> er aber nicht </w:t>
      </w:r>
      <w:proofErr w:type="spellStart"/>
      <w:r>
        <w:t>dohnen</w:t>
      </w:r>
      <w:proofErr w:type="spellEnd"/>
      <w:r>
        <w:t xml:space="preserve"> von </w:t>
      </w:r>
      <w:proofErr w:type="spellStart"/>
      <w:r>
        <w:t>menschen</w:t>
      </w:r>
      <w:proofErr w:type="spellEnd"/>
      <w:r>
        <w:t xml:space="preserve"> </w:t>
      </w:r>
      <w:proofErr w:type="spellStart"/>
      <w:r>
        <w:t>auff</w:t>
      </w:r>
      <w:proofErr w:type="spellEnd"/>
      <w:r>
        <w:t xml:space="preserve"> erden mit loben und </w:t>
      </w:r>
      <w:proofErr w:type="spellStart"/>
      <w:r>
        <w:t>dancken</w:t>
      </w:r>
      <w:proofErr w:type="spellEnd"/>
      <w:r>
        <w:t xml:space="preserve"> bis an </w:t>
      </w:r>
      <w:proofErr w:type="spellStart"/>
      <w:r>
        <w:t>Juengstentag</w:t>
      </w:r>
      <w:proofErr w:type="spellEnd"/>
      <w:r>
        <w:t xml:space="preserve"> / weil seine </w:t>
      </w:r>
      <w:proofErr w:type="spellStart"/>
      <w:r>
        <w:t>guete</w:t>
      </w:r>
      <w:proofErr w:type="spellEnd"/>
      <w:r>
        <w:t xml:space="preserve"> so </w:t>
      </w:r>
      <w:proofErr w:type="spellStart"/>
      <w:r>
        <w:t>mechtiglich</w:t>
      </w:r>
      <w:proofErr w:type="spellEnd"/>
      <w:r>
        <w:t xml:space="preserve"> </w:t>
      </w:r>
      <w:proofErr w:type="spellStart"/>
      <w:r>
        <w:t>uber</w:t>
      </w:r>
      <w:proofErr w:type="spellEnd"/>
      <w:r>
        <w:t xml:space="preserve"> uns waltet in </w:t>
      </w:r>
      <w:proofErr w:type="spellStart"/>
      <w:r>
        <w:t>ewickeit</w:t>
      </w:r>
      <w:proofErr w:type="spellEnd"/>
      <w:r>
        <w:t xml:space="preserve">: denn </w:t>
      </w:r>
      <w:proofErr w:type="spellStart"/>
      <w:r>
        <w:t>hoeret</w:t>
      </w:r>
      <w:proofErr w:type="spellEnd"/>
      <w:r>
        <w:t xml:space="preserve"> doch zu. </w:t>
      </w:r>
    </w:p>
    <w:p w14:paraId="0FCEE3D2" w14:textId="77777777" w:rsidR="008266A2" w:rsidRDefault="008266A2" w:rsidP="008266A2">
      <w:pPr>
        <w:pStyle w:val="berschrift3"/>
      </w:pPr>
      <w:r>
        <w:t xml:space="preserve">Was Christus </w:t>
      </w:r>
      <w:proofErr w:type="spellStart"/>
      <w:r>
        <w:t>fur</w:t>
      </w:r>
      <w:proofErr w:type="spellEnd"/>
      <w:r>
        <w:t xml:space="preserve"> ein </w:t>
      </w:r>
      <w:proofErr w:type="spellStart"/>
      <w:r>
        <w:t>Koenig</w:t>
      </w:r>
      <w:proofErr w:type="spellEnd"/>
      <w:r>
        <w:t xml:space="preserve"> ist und </w:t>
      </w:r>
      <w:proofErr w:type="spellStart"/>
      <w:r>
        <w:t>warumb</w:t>
      </w:r>
      <w:proofErr w:type="spellEnd"/>
      <w:r>
        <w:t xml:space="preserve"> er und alle Christen Durchbrecher </w:t>
      </w:r>
      <w:proofErr w:type="spellStart"/>
      <w:r>
        <w:t>heissen</w:t>
      </w:r>
      <w:proofErr w:type="spellEnd"/>
      <w:r>
        <w:t>.</w:t>
      </w:r>
    </w:p>
    <w:p w14:paraId="0F06AEE8" w14:textId="77777777" w:rsidR="008266A2" w:rsidRDefault="008266A2" w:rsidP="008266A2">
      <w:pPr>
        <w:pStyle w:val="StandardWeb"/>
      </w:pPr>
      <w:r>
        <w:t xml:space="preserve">CHRISTUS wird </w:t>
      </w:r>
      <w:proofErr w:type="spellStart"/>
      <w:r>
        <w:t>darumb</w:t>
      </w:r>
      <w:proofErr w:type="spellEnd"/>
      <w:r>
        <w:t xml:space="preserve"> </w:t>
      </w:r>
      <w:proofErr w:type="spellStart"/>
      <w:r>
        <w:t>Haporez</w:t>
      </w:r>
      <w:proofErr w:type="spellEnd"/>
      <w:r>
        <w:t xml:space="preserve"> ein Durchbrecher </w:t>
      </w:r>
      <w:proofErr w:type="spellStart"/>
      <w:r>
        <w:t>genennet</w:t>
      </w:r>
      <w:proofErr w:type="spellEnd"/>
      <w:r>
        <w:t xml:space="preserve"> / das er mit seinem </w:t>
      </w:r>
      <w:proofErr w:type="spellStart"/>
      <w:r>
        <w:t>wortt</w:t>
      </w:r>
      <w:proofErr w:type="spellEnd"/>
      <w:r>
        <w:t xml:space="preserve"> und Creutz durch </w:t>
      </w:r>
      <w:proofErr w:type="spellStart"/>
      <w:r>
        <w:t>Suend</w:t>
      </w:r>
      <w:proofErr w:type="spellEnd"/>
      <w:r>
        <w:t xml:space="preserve"> </w:t>
      </w:r>
      <w:proofErr w:type="spellStart"/>
      <w:r>
        <w:t>welt</w:t>
      </w:r>
      <w:proofErr w:type="spellEnd"/>
      <w:r>
        <w:t xml:space="preserve"> </w:t>
      </w:r>
      <w:proofErr w:type="spellStart"/>
      <w:r>
        <w:t>Teueffel</w:t>
      </w:r>
      <w:proofErr w:type="spellEnd"/>
      <w:r>
        <w:t xml:space="preserve"> Tod Hell hindurch bricht und alles das aus dem </w:t>
      </w:r>
      <w:proofErr w:type="spellStart"/>
      <w:r>
        <w:t>wege</w:t>
      </w:r>
      <w:proofErr w:type="spellEnd"/>
      <w:r>
        <w:t xml:space="preserve"> thut das uns hindert am </w:t>
      </w:r>
      <w:proofErr w:type="spellStart"/>
      <w:r>
        <w:t>ewigenleben</w:t>
      </w:r>
      <w:proofErr w:type="spellEnd"/>
      <w:r>
        <w:t xml:space="preserve">: wie er </w:t>
      </w:r>
      <w:proofErr w:type="spellStart"/>
      <w:r>
        <w:t>selbs</w:t>
      </w:r>
      <w:proofErr w:type="spellEnd"/>
      <w:r>
        <w:t xml:space="preserve"> </w:t>
      </w:r>
      <w:proofErr w:type="spellStart"/>
      <w:r>
        <w:t>derhalben</w:t>
      </w:r>
      <w:proofErr w:type="spellEnd"/>
      <w:r>
        <w:t xml:space="preserve"> </w:t>
      </w:r>
      <w:proofErr w:type="spellStart"/>
      <w:r>
        <w:t>Psal</w:t>
      </w:r>
      <w:proofErr w:type="spellEnd"/>
      <w:r>
        <w:t xml:space="preserve">. 16. spricht / Ich </w:t>
      </w:r>
      <w:proofErr w:type="spellStart"/>
      <w:r>
        <w:t>mus</w:t>
      </w:r>
      <w:proofErr w:type="spellEnd"/>
      <w:r>
        <w:t xml:space="preserve"> leiden </w:t>
      </w:r>
      <w:proofErr w:type="spellStart"/>
      <w:r>
        <w:t>umb</w:t>
      </w:r>
      <w:proofErr w:type="spellEnd"/>
      <w:r>
        <w:t xml:space="preserve"> </w:t>
      </w:r>
      <w:proofErr w:type="spellStart"/>
      <w:r>
        <w:t>deinet</w:t>
      </w:r>
      <w:proofErr w:type="spellEnd"/>
      <w:r>
        <w:t xml:space="preserve"> willen </w:t>
      </w:r>
      <w:proofErr w:type="spellStart"/>
      <w:r>
        <w:t>fur</w:t>
      </w:r>
      <w:proofErr w:type="spellEnd"/>
      <w:r>
        <w:t xml:space="preserve"> die heiligen </w:t>
      </w:r>
      <w:proofErr w:type="spellStart"/>
      <w:r>
        <w:t>auff</w:t>
      </w:r>
      <w:proofErr w:type="spellEnd"/>
      <w:r>
        <w:t xml:space="preserve"> erden. Und </w:t>
      </w:r>
      <w:proofErr w:type="spellStart"/>
      <w:r>
        <w:t>abermal</w:t>
      </w:r>
      <w:proofErr w:type="spellEnd"/>
      <w:r>
        <w:t xml:space="preserve"> Hose. 13. Tod ich </w:t>
      </w:r>
      <w:proofErr w:type="spellStart"/>
      <w:r>
        <w:t>bn</w:t>
      </w:r>
      <w:proofErr w:type="spellEnd"/>
      <w:r>
        <w:t xml:space="preserve"> deine plage / ich </w:t>
      </w:r>
      <w:proofErr w:type="spellStart"/>
      <w:r>
        <w:t>wil</w:t>
      </w:r>
      <w:proofErr w:type="spellEnd"/>
      <w:r>
        <w:t xml:space="preserve"> sie von des </w:t>
      </w:r>
      <w:proofErr w:type="spellStart"/>
      <w:r>
        <w:t>todes</w:t>
      </w:r>
      <w:proofErr w:type="spellEnd"/>
      <w:r>
        <w:t xml:space="preserve"> </w:t>
      </w:r>
      <w:proofErr w:type="spellStart"/>
      <w:r>
        <w:t>hand</w:t>
      </w:r>
      <w:proofErr w:type="spellEnd"/>
      <w:r>
        <w:t xml:space="preserve"> </w:t>
      </w:r>
      <w:proofErr w:type="spellStart"/>
      <w:r>
        <w:t>erloesen</w:t>
      </w:r>
      <w:proofErr w:type="spellEnd"/>
      <w:r>
        <w:t xml:space="preserve">: Hell ich bin deine </w:t>
      </w:r>
      <w:proofErr w:type="spellStart"/>
      <w:r>
        <w:t>gifft</w:t>
      </w:r>
      <w:proofErr w:type="spellEnd"/>
      <w:r>
        <w:t xml:space="preserve"> ich </w:t>
      </w:r>
      <w:proofErr w:type="spellStart"/>
      <w:r>
        <w:t>wil</w:t>
      </w:r>
      <w:proofErr w:type="spellEnd"/>
      <w:r>
        <w:t xml:space="preserve"> sie von der Hellen </w:t>
      </w:r>
      <w:proofErr w:type="spellStart"/>
      <w:r>
        <w:t>gewalt</w:t>
      </w:r>
      <w:proofErr w:type="spellEnd"/>
      <w:r>
        <w:t xml:space="preserve"> </w:t>
      </w:r>
      <w:proofErr w:type="spellStart"/>
      <w:r>
        <w:t>erloesen</w:t>
      </w:r>
      <w:proofErr w:type="spellEnd"/>
      <w:r>
        <w:t xml:space="preserve">. </w:t>
      </w:r>
    </w:p>
    <w:p w14:paraId="0E70B5ED" w14:textId="77777777" w:rsidR="008266A2" w:rsidRDefault="008266A2" w:rsidP="008266A2">
      <w:pPr>
        <w:pStyle w:val="StandardWeb"/>
      </w:pPr>
      <w:r>
        <w:t xml:space="preserve">Daraus </w:t>
      </w:r>
      <w:proofErr w:type="spellStart"/>
      <w:r>
        <w:t>wolzuverstehen</w:t>
      </w:r>
      <w:proofErr w:type="spellEnd"/>
      <w:r>
        <w:t xml:space="preserve"> das den Durchbrecher </w:t>
      </w:r>
      <w:proofErr w:type="spellStart"/>
      <w:r>
        <w:t>fur</w:t>
      </w:r>
      <w:proofErr w:type="spellEnd"/>
      <w:r>
        <w:t xml:space="preserve"> </w:t>
      </w:r>
      <w:proofErr w:type="spellStart"/>
      <w:r>
        <w:t>inen</w:t>
      </w:r>
      <w:proofErr w:type="spellEnd"/>
      <w:r>
        <w:t xml:space="preserve"> </w:t>
      </w:r>
      <w:proofErr w:type="spellStart"/>
      <w:r>
        <w:t>erauff</w:t>
      </w:r>
      <w:proofErr w:type="spellEnd"/>
      <w:r>
        <w:t xml:space="preserve"> </w:t>
      </w:r>
      <w:proofErr w:type="spellStart"/>
      <w:r>
        <w:t>faren</w:t>
      </w:r>
      <w:proofErr w:type="spellEnd"/>
      <w:r>
        <w:t xml:space="preserve"> / </w:t>
      </w:r>
      <w:proofErr w:type="spellStart"/>
      <w:r>
        <w:t>heisse</w:t>
      </w:r>
      <w:proofErr w:type="spellEnd"/>
      <w:r>
        <w:t xml:space="preserve"> / CHRISTUM durch leiden </w:t>
      </w:r>
      <w:proofErr w:type="spellStart"/>
      <w:r>
        <w:t>herlich</w:t>
      </w:r>
      <w:proofErr w:type="spellEnd"/>
      <w:r>
        <w:t xml:space="preserve"> werden / nach allen </w:t>
      </w:r>
      <w:proofErr w:type="spellStart"/>
      <w:r>
        <w:t>gottlichen</w:t>
      </w:r>
      <w:proofErr w:type="spellEnd"/>
      <w:r>
        <w:t xml:space="preserve"> </w:t>
      </w:r>
      <w:proofErr w:type="spellStart"/>
      <w:r>
        <w:t>verheissungen</w:t>
      </w:r>
      <w:proofErr w:type="spellEnd"/>
      <w:r>
        <w:t xml:space="preserve">: wie David Ps. 8. spricht / Du wirst in ein wenig an Gott lassen mangeln / aber mit ehren und schmuck </w:t>
      </w:r>
      <w:proofErr w:type="spellStart"/>
      <w:r>
        <w:t>kronen</w:t>
      </w:r>
      <w:proofErr w:type="spellEnd"/>
      <w:r>
        <w:t xml:space="preserve"> / und </w:t>
      </w:r>
      <w:proofErr w:type="spellStart"/>
      <w:r>
        <w:t>solchs</w:t>
      </w:r>
      <w:proofErr w:type="spellEnd"/>
      <w:r>
        <w:t xml:space="preserve"> allen Christen zum Exempel: nach </w:t>
      </w:r>
      <w:proofErr w:type="spellStart"/>
      <w:r>
        <w:t>disem</w:t>
      </w:r>
      <w:proofErr w:type="spellEnd"/>
      <w:r>
        <w:t xml:space="preserve"> </w:t>
      </w:r>
      <w:proofErr w:type="spellStart"/>
      <w:r>
        <w:t>spruch</w:t>
      </w:r>
      <w:proofErr w:type="spellEnd"/>
      <w:r>
        <w:t xml:space="preserve"> CHRISTI Jo. 13. Der Knecht ist nicht </w:t>
      </w:r>
      <w:proofErr w:type="spellStart"/>
      <w:r>
        <w:t>groesser</w:t>
      </w:r>
      <w:proofErr w:type="spellEnd"/>
      <w:r>
        <w:t xml:space="preserve"> denn sein Herr. Daher auch die Christen Durchbrecher </w:t>
      </w:r>
      <w:proofErr w:type="spellStart"/>
      <w:r>
        <w:t>genennet</w:t>
      </w:r>
      <w:proofErr w:type="spellEnd"/>
      <w:r>
        <w:t xml:space="preserve"> werden (als Micha hie spricht </w:t>
      </w:r>
      <w:proofErr w:type="spellStart"/>
      <w:r>
        <w:t>Parezu</w:t>
      </w:r>
      <w:proofErr w:type="spellEnd"/>
      <w:r>
        <w:t xml:space="preserve"> sie werden durchbrechen) weil sie wie CHRISTUS in not und </w:t>
      </w:r>
      <w:proofErr w:type="spellStart"/>
      <w:r>
        <w:t>tod</w:t>
      </w:r>
      <w:proofErr w:type="spellEnd"/>
      <w:r>
        <w:t xml:space="preserve"> so gewaltiglich </w:t>
      </w:r>
      <w:proofErr w:type="spellStart"/>
      <w:r>
        <w:t>auff</w:t>
      </w:r>
      <w:proofErr w:type="spellEnd"/>
      <w:r>
        <w:t xml:space="preserve"> CHRISTUM </w:t>
      </w:r>
      <w:proofErr w:type="spellStart"/>
      <w:r>
        <w:t>vertraween</w:t>
      </w:r>
      <w:proofErr w:type="spellEnd"/>
      <w:r>
        <w:t xml:space="preserve"> / das sie wider alle </w:t>
      </w:r>
      <w:proofErr w:type="spellStart"/>
      <w:r>
        <w:t>pfortten</w:t>
      </w:r>
      <w:proofErr w:type="spellEnd"/>
      <w:r>
        <w:t xml:space="preserve"> der Hellen / CHRISTI </w:t>
      </w:r>
      <w:proofErr w:type="spellStart"/>
      <w:r>
        <w:t>zusagunge</w:t>
      </w:r>
      <w:proofErr w:type="spellEnd"/>
      <w:r>
        <w:t xml:space="preserve"> wie eines Schildes brauchen und damit alle </w:t>
      </w:r>
      <w:proofErr w:type="spellStart"/>
      <w:r>
        <w:t>fewrpfeile</w:t>
      </w:r>
      <w:proofErr w:type="spellEnd"/>
      <w:r>
        <w:t xml:space="preserve"> des </w:t>
      </w:r>
      <w:proofErr w:type="spellStart"/>
      <w:r>
        <w:t>Boesewichtes</w:t>
      </w:r>
      <w:proofErr w:type="spellEnd"/>
      <w:r>
        <w:t xml:space="preserve"> </w:t>
      </w:r>
      <w:proofErr w:type="spellStart"/>
      <w:r>
        <w:t>auslesschen</w:t>
      </w:r>
      <w:proofErr w:type="spellEnd"/>
      <w:r>
        <w:t xml:space="preserve"> und </w:t>
      </w:r>
      <w:proofErr w:type="spellStart"/>
      <w:r>
        <w:t>obligen</w:t>
      </w:r>
      <w:proofErr w:type="spellEnd"/>
      <w:r>
        <w:t xml:space="preserve"> werden: Als David auch </w:t>
      </w:r>
      <w:proofErr w:type="spellStart"/>
      <w:r>
        <w:t>Psal</w:t>
      </w:r>
      <w:proofErr w:type="spellEnd"/>
      <w:r>
        <w:t xml:space="preserve">. 3. sprach / Du bist ein Schild </w:t>
      </w:r>
      <w:proofErr w:type="spellStart"/>
      <w:r>
        <w:t>fur</w:t>
      </w:r>
      <w:proofErr w:type="spellEnd"/>
      <w:r>
        <w:t xml:space="preserve"> mich. Und Paulus Ro. 8. Ist Gott </w:t>
      </w:r>
      <w:proofErr w:type="spellStart"/>
      <w:r>
        <w:t>fur</w:t>
      </w:r>
      <w:proofErr w:type="spellEnd"/>
      <w:r>
        <w:t xml:space="preserve"> uns wer mag wider uns sein: </w:t>
      </w:r>
    </w:p>
    <w:p w14:paraId="15000F0E" w14:textId="77777777" w:rsidR="008266A2" w:rsidRDefault="008266A2" w:rsidP="008266A2">
      <w:pPr>
        <w:pStyle w:val="StandardWeb"/>
      </w:pPr>
      <w:r>
        <w:t xml:space="preserve">Zum Thor ein und aus gehen / </w:t>
      </w:r>
      <w:proofErr w:type="spellStart"/>
      <w:r>
        <w:t>heist</w:t>
      </w:r>
      <w:proofErr w:type="spellEnd"/>
      <w:r>
        <w:t xml:space="preserve"> durch den </w:t>
      </w:r>
      <w:proofErr w:type="spellStart"/>
      <w:r>
        <w:t>glawben</w:t>
      </w:r>
      <w:proofErr w:type="spellEnd"/>
      <w:r>
        <w:t xml:space="preserve"> lieben leiden einen Christlichen </w:t>
      </w:r>
      <w:proofErr w:type="spellStart"/>
      <w:r>
        <w:t>wandel</w:t>
      </w:r>
      <w:proofErr w:type="spellEnd"/>
      <w:r>
        <w:t xml:space="preserve"> </w:t>
      </w:r>
      <w:proofErr w:type="spellStart"/>
      <w:r>
        <w:t>fueren</w:t>
      </w:r>
      <w:proofErr w:type="spellEnd"/>
      <w:r>
        <w:t xml:space="preserve">: Als CHRISTUS auch spricht Jo. 10. Sie werden </w:t>
      </w:r>
      <w:proofErr w:type="spellStart"/>
      <w:r>
        <w:t>einundaus</w:t>
      </w:r>
      <w:proofErr w:type="spellEnd"/>
      <w:r>
        <w:t xml:space="preserve"> gehen. CHRISTUS aber wird </w:t>
      </w:r>
      <w:proofErr w:type="spellStart"/>
      <w:r>
        <w:t>darumb</w:t>
      </w:r>
      <w:proofErr w:type="spellEnd"/>
      <w:r>
        <w:t xml:space="preserve"> </w:t>
      </w:r>
      <w:proofErr w:type="spellStart"/>
      <w:r>
        <w:t>ir</w:t>
      </w:r>
      <w:proofErr w:type="spellEnd"/>
      <w:r>
        <w:t xml:space="preserve"> </w:t>
      </w:r>
      <w:proofErr w:type="spellStart"/>
      <w:r>
        <w:t>Koenig</w:t>
      </w:r>
      <w:proofErr w:type="spellEnd"/>
      <w:r>
        <w:t xml:space="preserve"> und </w:t>
      </w:r>
      <w:proofErr w:type="spellStart"/>
      <w:r>
        <w:t>vorgenger</w:t>
      </w:r>
      <w:proofErr w:type="spellEnd"/>
      <w:r>
        <w:t xml:space="preserve"> </w:t>
      </w:r>
      <w:proofErr w:type="spellStart"/>
      <w:r>
        <w:t>genennet</w:t>
      </w:r>
      <w:proofErr w:type="spellEnd"/>
      <w:r>
        <w:t xml:space="preserve"> (denn so spricht Micha / Und </w:t>
      </w:r>
      <w:proofErr w:type="spellStart"/>
      <w:r>
        <w:t>ir</w:t>
      </w:r>
      <w:proofErr w:type="spellEnd"/>
      <w:r>
        <w:t xml:space="preserve"> </w:t>
      </w:r>
      <w:proofErr w:type="spellStart"/>
      <w:r>
        <w:t>Koenig</w:t>
      </w:r>
      <w:proofErr w:type="spellEnd"/>
      <w:r>
        <w:t xml:space="preserve"> wird </w:t>
      </w:r>
      <w:proofErr w:type="spellStart"/>
      <w:r>
        <w:t>fur</w:t>
      </w:r>
      <w:proofErr w:type="spellEnd"/>
      <w:r>
        <w:t xml:space="preserve"> </w:t>
      </w:r>
      <w:proofErr w:type="spellStart"/>
      <w:r>
        <w:t>inen</w:t>
      </w:r>
      <w:proofErr w:type="spellEnd"/>
      <w:r>
        <w:t xml:space="preserve"> hergehen und der Herr </w:t>
      </w:r>
      <w:proofErr w:type="spellStart"/>
      <w:r>
        <w:t>forn</w:t>
      </w:r>
      <w:proofErr w:type="spellEnd"/>
      <w:r>
        <w:t xml:space="preserve"> an) das er </w:t>
      </w:r>
      <w:proofErr w:type="spellStart"/>
      <w:r>
        <w:t>fur</w:t>
      </w:r>
      <w:proofErr w:type="spellEnd"/>
      <w:r>
        <w:t xml:space="preserve"> die Christen </w:t>
      </w:r>
      <w:proofErr w:type="spellStart"/>
      <w:r>
        <w:t>Suend</w:t>
      </w:r>
      <w:proofErr w:type="spellEnd"/>
      <w:r>
        <w:t xml:space="preserve"> Welt </w:t>
      </w:r>
      <w:proofErr w:type="spellStart"/>
      <w:r>
        <w:t>Teueffel</w:t>
      </w:r>
      <w:proofErr w:type="spellEnd"/>
      <w:r>
        <w:t xml:space="preserve"> Tod Hell angehet und </w:t>
      </w:r>
      <w:proofErr w:type="spellStart"/>
      <w:r>
        <w:t>uberwindet</w:t>
      </w:r>
      <w:proofErr w:type="spellEnd"/>
      <w:r>
        <w:t xml:space="preserve"> und den Sieg und das </w:t>
      </w:r>
      <w:proofErr w:type="spellStart"/>
      <w:r>
        <w:t>ewigeleben</w:t>
      </w:r>
      <w:proofErr w:type="spellEnd"/>
      <w:r>
        <w:t xml:space="preserve"> allen </w:t>
      </w:r>
      <w:proofErr w:type="spellStart"/>
      <w:r>
        <w:t>glewbigen</w:t>
      </w:r>
      <w:proofErr w:type="spellEnd"/>
      <w:r>
        <w:t xml:space="preserve"> </w:t>
      </w:r>
      <w:proofErr w:type="spellStart"/>
      <w:r>
        <w:t>schenckt</w:t>
      </w:r>
      <w:proofErr w:type="spellEnd"/>
      <w:r>
        <w:t xml:space="preserve"> / wie Paulus auch </w:t>
      </w:r>
      <w:proofErr w:type="spellStart"/>
      <w:r>
        <w:t>zeueget</w:t>
      </w:r>
      <w:proofErr w:type="spellEnd"/>
      <w:r>
        <w:t xml:space="preserve"> Ro. 8. </w:t>
      </w:r>
      <w:proofErr w:type="spellStart"/>
      <w:r>
        <w:t>gott</w:t>
      </w:r>
      <w:proofErr w:type="spellEnd"/>
      <w:r>
        <w:t xml:space="preserve"> hat uns alles in CHRISTO </w:t>
      </w:r>
      <w:proofErr w:type="spellStart"/>
      <w:r>
        <w:t>geschenckt</w:t>
      </w:r>
      <w:proofErr w:type="spellEnd"/>
      <w:r>
        <w:t xml:space="preserve">. Damit aber die Christen in not und </w:t>
      </w:r>
      <w:proofErr w:type="spellStart"/>
      <w:r>
        <w:t>tod</w:t>
      </w:r>
      <w:proofErr w:type="spellEnd"/>
      <w:r>
        <w:t xml:space="preserve"> nicht </w:t>
      </w:r>
      <w:proofErr w:type="spellStart"/>
      <w:r>
        <w:t>zveiveln</w:t>
      </w:r>
      <w:proofErr w:type="spellEnd"/>
      <w:r>
        <w:t xml:space="preserve"> </w:t>
      </w:r>
      <w:proofErr w:type="spellStart"/>
      <w:r>
        <w:t>ir</w:t>
      </w:r>
      <w:proofErr w:type="spellEnd"/>
      <w:r>
        <w:t xml:space="preserve"> </w:t>
      </w:r>
      <w:proofErr w:type="spellStart"/>
      <w:r>
        <w:t>Koenig</w:t>
      </w:r>
      <w:proofErr w:type="spellEnd"/>
      <w:r>
        <w:t xml:space="preserve"> wolle und </w:t>
      </w:r>
      <w:proofErr w:type="spellStart"/>
      <w:r>
        <w:t>konne</w:t>
      </w:r>
      <w:proofErr w:type="spellEnd"/>
      <w:r>
        <w:t xml:space="preserve"> </w:t>
      </w:r>
      <w:proofErr w:type="spellStart"/>
      <w:r>
        <w:t>wol</w:t>
      </w:r>
      <w:proofErr w:type="spellEnd"/>
      <w:r>
        <w:t xml:space="preserve"> </w:t>
      </w:r>
      <w:proofErr w:type="spellStart"/>
      <w:r>
        <w:t>helffen</w:t>
      </w:r>
      <w:proofErr w:type="spellEnd"/>
      <w:r>
        <w:t xml:space="preserve"> und sie </w:t>
      </w:r>
      <w:proofErr w:type="spellStart"/>
      <w:r>
        <w:t>erloesen</w:t>
      </w:r>
      <w:proofErr w:type="spellEnd"/>
      <w:r>
        <w:t xml:space="preserve">: so nennet in Micha dazu einen Jehova </w:t>
      </w:r>
      <w:proofErr w:type="spellStart"/>
      <w:r>
        <w:t>Hern</w:t>
      </w:r>
      <w:proofErr w:type="spellEnd"/>
      <w:r>
        <w:t xml:space="preserve"> / weil er </w:t>
      </w:r>
      <w:proofErr w:type="spellStart"/>
      <w:r>
        <w:t>allmechtig</w:t>
      </w:r>
      <w:proofErr w:type="spellEnd"/>
      <w:r>
        <w:t xml:space="preserve"> ist und (wie Paulus Ro. 4. spricht) was er </w:t>
      </w:r>
      <w:proofErr w:type="spellStart"/>
      <w:r>
        <w:t>verheisset</w:t>
      </w:r>
      <w:proofErr w:type="spellEnd"/>
      <w:r>
        <w:t xml:space="preserve"> das </w:t>
      </w:r>
      <w:proofErr w:type="spellStart"/>
      <w:r>
        <w:t>kan</w:t>
      </w:r>
      <w:proofErr w:type="spellEnd"/>
      <w:r>
        <w:t xml:space="preserve"> er auch thun. </w:t>
      </w:r>
    </w:p>
    <w:p w14:paraId="3E4E4A47" w14:textId="77777777" w:rsidR="008266A2" w:rsidRDefault="008266A2" w:rsidP="008266A2">
      <w:pPr>
        <w:pStyle w:val="StandardWeb"/>
      </w:pPr>
      <w:r>
        <w:t xml:space="preserve">Wie er nu mit </w:t>
      </w:r>
      <w:proofErr w:type="spellStart"/>
      <w:r>
        <w:t>disen</w:t>
      </w:r>
      <w:proofErr w:type="spellEnd"/>
      <w:r>
        <w:t xml:space="preserve"> </w:t>
      </w:r>
      <w:proofErr w:type="spellStart"/>
      <w:r>
        <w:t>wortten</w:t>
      </w:r>
      <w:proofErr w:type="spellEnd"/>
      <w:r>
        <w:t xml:space="preserve"> (ich </w:t>
      </w:r>
      <w:proofErr w:type="spellStart"/>
      <w:r>
        <w:t>wil</w:t>
      </w:r>
      <w:proofErr w:type="spellEnd"/>
      <w:r>
        <w:t xml:space="preserve"> aber dich Jacob </w:t>
      </w:r>
      <w:proofErr w:type="spellStart"/>
      <w:r>
        <w:t>versamlen</w:t>
      </w:r>
      <w:proofErr w:type="spellEnd"/>
      <w:r>
        <w:t xml:space="preserve"> </w:t>
      </w:r>
      <w:proofErr w:type="spellStart"/>
      <w:r>
        <w:t>gantz</w:t>
      </w:r>
      <w:proofErr w:type="spellEnd"/>
      <w:r>
        <w:t xml:space="preserve"> und die </w:t>
      </w:r>
      <w:proofErr w:type="spellStart"/>
      <w:r>
        <w:t>ubrigen</w:t>
      </w:r>
      <w:proofErr w:type="spellEnd"/>
      <w:r>
        <w:t xml:space="preserve"> in Israel </w:t>
      </w:r>
      <w:proofErr w:type="spellStart"/>
      <w:r>
        <w:t>zuhauff</w:t>
      </w:r>
      <w:proofErr w:type="spellEnd"/>
      <w:r>
        <w:t xml:space="preserve"> bringen: Ich </w:t>
      </w:r>
      <w:proofErr w:type="spellStart"/>
      <w:r>
        <w:t>wil</w:t>
      </w:r>
      <w:proofErr w:type="spellEnd"/>
      <w:r>
        <w:t xml:space="preserve"> sie wie ein Herd miteinander in einen festen stalle thun / und wie ein Herd in sein </w:t>
      </w:r>
      <w:proofErr w:type="spellStart"/>
      <w:r>
        <w:t>Hurtten</w:t>
      </w:r>
      <w:proofErr w:type="spellEnd"/>
      <w:r>
        <w:t xml:space="preserve"> / das es von </w:t>
      </w:r>
      <w:proofErr w:type="spellStart"/>
      <w:r>
        <w:t>menschen</w:t>
      </w:r>
      <w:proofErr w:type="spellEnd"/>
      <w:r>
        <w:t xml:space="preserve"> </w:t>
      </w:r>
      <w:proofErr w:type="spellStart"/>
      <w:r>
        <w:t>dohnen</w:t>
      </w:r>
      <w:proofErr w:type="spellEnd"/>
      <w:r>
        <w:t xml:space="preserve"> </w:t>
      </w:r>
      <w:proofErr w:type="spellStart"/>
      <w:r>
        <w:t>sol</w:t>
      </w:r>
      <w:proofErr w:type="spellEnd"/>
      <w:r>
        <w:t xml:space="preserve">) weissaget / das CHRISTUS durchs Evangelion alle Juden und Heiden zu einer Christenheit </w:t>
      </w:r>
      <w:proofErr w:type="spellStart"/>
      <w:r>
        <w:t>beruffen</w:t>
      </w:r>
      <w:proofErr w:type="spellEnd"/>
      <w:r>
        <w:t xml:space="preserve"> seligmachen werde. </w:t>
      </w:r>
    </w:p>
    <w:p w14:paraId="5C84567D" w14:textId="77777777" w:rsidR="008266A2" w:rsidRDefault="008266A2" w:rsidP="008266A2">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(es wird ein Durchbrecher </w:t>
      </w:r>
      <w:proofErr w:type="spellStart"/>
      <w:r>
        <w:t>fur</w:t>
      </w:r>
      <w:proofErr w:type="spellEnd"/>
      <w:r>
        <w:t xml:space="preserve"> </w:t>
      </w:r>
      <w:proofErr w:type="spellStart"/>
      <w:r>
        <w:t>inen</w:t>
      </w:r>
      <w:proofErr w:type="spellEnd"/>
      <w:r>
        <w:t xml:space="preserve"> </w:t>
      </w:r>
      <w:proofErr w:type="spellStart"/>
      <w:r>
        <w:t>erauff</w:t>
      </w:r>
      <w:proofErr w:type="spellEnd"/>
      <w:r>
        <w:t xml:space="preserve"> </w:t>
      </w:r>
      <w:proofErr w:type="spellStart"/>
      <w:r>
        <w:t>faren</w:t>
      </w:r>
      <w:proofErr w:type="spellEnd"/>
      <w:r>
        <w:t xml:space="preserve"> / sie werden durchbrechen und zum </w:t>
      </w:r>
      <w:proofErr w:type="spellStart"/>
      <w:r>
        <w:t>thor</w:t>
      </w:r>
      <w:proofErr w:type="spellEnd"/>
      <w:r>
        <w:t xml:space="preserve"> </w:t>
      </w:r>
      <w:proofErr w:type="spellStart"/>
      <w:r>
        <w:t>einundaus</w:t>
      </w:r>
      <w:proofErr w:type="spellEnd"/>
      <w:r>
        <w:t xml:space="preserve"> gehen / und </w:t>
      </w:r>
      <w:proofErr w:type="spellStart"/>
      <w:r>
        <w:t>ir</w:t>
      </w:r>
      <w:proofErr w:type="spellEnd"/>
      <w:r>
        <w:t xml:space="preserve"> </w:t>
      </w:r>
      <w:proofErr w:type="spellStart"/>
      <w:r>
        <w:t>Koenig</w:t>
      </w:r>
      <w:proofErr w:type="spellEnd"/>
      <w:r>
        <w:t xml:space="preserve"> wird </w:t>
      </w:r>
      <w:proofErr w:type="spellStart"/>
      <w:r>
        <w:t>fur</w:t>
      </w:r>
      <w:proofErr w:type="spellEnd"/>
      <w:r>
        <w:t xml:space="preserve"> </w:t>
      </w:r>
      <w:proofErr w:type="spellStart"/>
      <w:r>
        <w:t>inen</w:t>
      </w:r>
      <w:proofErr w:type="spellEnd"/>
      <w:r>
        <w:t xml:space="preserve"> hergehen und der Herr </w:t>
      </w:r>
      <w:proofErr w:type="spellStart"/>
      <w:r>
        <w:t>forn</w:t>
      </w:r>
      <w:proofErr w:type="spellEnd"/>
      <w:r>
        <w:t xml:space="preserve"> an) weissagen / das CHRISTUS </w:t>
      </w:r>
      <w:proofErr w:type="spellStart"/>
      <w:r>
        <w:t>darumb</w:t>
      </w:r>
      <w:proofErr w:type="spellEnd"/>
      <w:r>
        <w:t xml:space="preserve"> mit </w:t>
      </w:r>
      <w:proofErr w:type="spellStart"/>
      <w:r>
        <w:t>leren</w:t>
      </w:r>
      <w:proofErr w:type="spellEnd"/>
      <w:r>
        <w:t xml:space="preserve"> und leiden </w:t>
      </w:r>
      <w:proofErr w:type="spellStart"/>
      <w:r>
        <w:t>suend</w:t>
      </w:r>
      <w:proofErr w:type="spellEnd"/>
      <w:r>
        <w:t xml:space="preserve"> </w:t>
      </w:r>
      <w:proofErr w:type="spellStart"/>
      <w:r>
        <w:t>welt</w:t>
      </w:r>
      <w:proofErr w:type="spellEnd"/>
      <w:r>
        <w:t xml:space="preserve"> </w:t>
      </w:r>
      <w:proofErr w:type="spellStart"/>
      <w:r>
        <w:t>tod</w:t>
      </w:r>
      <w:proofErr w:type="spellEnd"/>
      <w:r>
        <w:t xml:space="preserve"> </w:t>
      </w:r>
      <w:proofErr w:type="spellStart"/>
      <w:r>
        <w:t>teueffel</w:t>
      </w:r>
      <w:proofErr w:type="spellEnd"/>
      <w:r>
        <w:t xml:space="preserve"> hell </w:t>
      </w:r>
      <w:proofErr w:type="spellStart"/>
      <w:r>
        <w:t>angreiffen</w:t>
      </w:r>
      <w:proofErr w:type="spellEnd"/>
      <w:r>
        <w:t xml:space="preserve"> und </w:t>
      </w:r>
      <w:proofErr w:type="spellStart"/>
      <w:r>
        <w:t>uberwinden</w:t>
      </w:r>
      <w:proofErr w:type="spellEnd"/>
      <w:r>
        <w:t xml:space="preserve"> werde / das alle Christen desgleichen mit </w:t>
      </w:r>
      <w:proofErr w:type="spellStart"/>
      <w:r>
        <w:t>leren</w:t>
      </w:r>
      <w:proofErr w:type="spellEnd"/>
      <w:r>
        <w:t xml:space="preserve"> und leiden ins </w:t>
      </w:r>
      <w:proofErr w:type="spellStart"/>
      <w:r>
        <w:t>Himelreich</w:t>
      </w:r>
      <w:proofErr w:type="spellEnd"/>
      <w:r>
        <w:t xml:space="preserve"> gehen lernen. Also wird des </w:t>
      </w:r>
      <w:proofErr w:type="spellStart"/>
      <w:r>
        <w:t>Hern</w:t>
      </w:r>
      <w:proofErr w:type="spellEnd"/>
      <w:r>
        <w:t xml:space="preserve"> </w:t>
      </w:r>
      <w:proofErr w:type="spellStart"/>
      <w:r>
        <w:t>Koenigreich</w:t>
      </w:r>
      <w:proofErr w:type="spellEnd"/>
      <w:r>
        <w:t xml:space="preserve"> sein: spricht der Prophet </w:t>
      </w:r>
      <w:proofErr w:type="spellStart"/>
      <w:r>
        <w:t>Obadia</w:t>
      </w:r>
      <w:proofErr w:type="spellEnd"/>
      <w:r>
        <w:t xml:space="preserve">: </w:t>
      </w:r>
      <w:proofErr w:type="spellStart"/>
      <w:r>
        <w:t>Dafur</w:t>
      </w:r>
      <w:proofErr w:type="spellEnd"/>
      <w:r>
        <w:t xml:space="preserve"> </w:t>
      </w:r>
      <w:proofErr w:type="spellStart"/>
      <w:r>
        <w:t>seie</w:t>
      </w:r>
      <w:proofErr w:type="spellEnd"/>
      <w:r>
        <w:t xml:space="preserve"> Gott lob ehre </w:t>
      </w:r>
      <w:proofErr w:type="spellStart"/>
      <w:r>
        <w:t>danck</w:t>
      </w:r>
      <w:proofErr w:type="spellEnd"/>
      <w:r>
        <w:t xml:space="preserve"> in </w:t>
      </w:r>
      <w:proofErr w:type="spellStart"/>
      <w:r>
        <w:t>ewickeit</w:t>
      </w:r>
      <w:proofErr w:type="spellEnd"/>
      <w:r>
        <w:t xml:space="preserve"> / AMEN. </w:t>
      </w:r>
    </w:p>
    <w:p w14:paraId="5BF6EB4D" w14:textId="77777777" w:rsidR="008266A2" w:rsidRDefault="008266A2" w:rsidP="008266A2">
      <w:pPr>
        <w:pStyle w:val="StandardWeb"/>
      </w:pPr>
      <w:proofErr w:type="spellStart"/>
      <w:r>
        <w:t>Geprediget</w:t>
      </w:r>
      <w:proofErr w:type="spellEnd"/>
      <w:r>
        <w:t xml:space="preserve"> zu </w:t>
      </w:r>
      <w:proofErr w:type="spellStart"/>
      <w:r>
        <w:t>Marpurg</w:t>
      </w:r>
      <w:proofErr w:type="spellEnd"/>
      <w:r>
        <w:t xml:space="preserve"> 1545.</w:t>
      </w:r>
      <w:r>
        <w:br/>
        <w:t xml:space="preserve">Geschrieben zu </w:t>
      </w:r>
      <w:proofErr w:type="spellStart"/>
      <w:r>
        <w:t>Luebeck</w:t>
      </w:r>
      <w:proofErr w:type="spellEnd"/>
      <w:r>
        <w:t xml:space="preserve"> 1550. </w:t>
      </w:r>
    </w:p>
    <w:p w14:paraId="2AADC669" w14:textId="77777777" w:rsidR="008266A2" w:rsidRDefault="008266A2" w:rsidP="008266A2">
      <w:pPr>
        <w:pStyle w:val="StandardWeb"/>
      </w:pPr>
      <w:r>
        <w:t xml:space="preserve">Gedruckt durch Georgen </w:t>
      </w:r>
      <w:proofErr w:type="spellStart"/>
      <w:r>
        <w:t>Richolff</w:t>
      </w:r>
      <w:proofErr w:type="spellEnd"/>
      <w:r>
        <w:t>.</w:t>
      </w:r>
      <w:r>
        <w:br/>
      </w:r>
      <w:proofErr w:type="spellStart"/>
      <w:r>
        <w:t>M.D.L</w:t>
      </w:r>
      <w:proofErr w:type="spellEnd"/>
      <w:r>
        <w:t xml:space="preserve">. </w:t>
      </w:r>
    </w:p>
    <w:p w14:paraId="67A17106" w14:textId="77777777" w:rsidR="008266A2" w:rsidRDefault="008266A2" w:rsidP="008266A2">
      <w:pPr>
        <w:pStyle w:val="StandardWeb"/>
      </w:pPr>
      <w:r>
        <w:rPr>
          <w:rStyle w:val="HTMLCode"/>
        </w:rPr>
        <w:t>Aus dem Original abgeschrieben</w:t>
      </w:r>
      <w:r>
        <w:t xml:space="preserve"> </w:t>
      </w:r>
    </w:p>
    <w:p w14:paraId="02322253" w14:textId="77777777" w:rsidR="008266A2" w:rsidRDefault="008266A2">
      <w:pPr>
        <w:spacing w:after="0" w:line="240" w:lineRule="auto"/>
      </w:pPr>
    </w:p>
    <w:p w14:paraId="3102EB58" w14:textId="5AD03FF3" w:rsidR="00BD71A4" w:rsidRDefault="00BD71A4">
      <w:pPr>
        <w:spacing w:after="0" w:line="240" w:lineRule="auto"/>
        <w:rPr>
          <w:rFonts w:eastAsia="Times New Roman"/>
          <w:b/>
          <w:bCs/>
          <w:color w:val="000000"/>
          <w:kern w:val="36"/>
          <w:sz w:val="36"/>
          <w:szCs w:val="48"/>
          <w:lang w:eastAsia="de-DE"/>
        </w:rPr>
      </w:pPr>
      <w:r>
        <w:br w:type="page"/>
      </w:r>
    </w:p>
    <w:p w14:paraId="580B4C8F" w14:textId="77777777" w:rsidR="00D5498D" w:rsidRPr="00D5498D" w:rsidRDefault="00D5498D" w:rsidP="008E63BE">
      <w:pPr>
        <w:pStyle w:val="berschrift1"/>
      </w:pPr>
      <w:r w:rsidRPr="00D5498D">
        <w:t>Quellen:</w:t>
      </w:r>
    </w:p>
    <w:p w14:paraId="4484EFA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AE9B99F" w14:textId="77777777" w:rsidR="00BD71A4" w:rsidRDefault="004E3518"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382E334" w14:textId="77777777" w:rsidR="00BD71A4" w:rsidRDefault="004E3518"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3F52FE95" w14:textId="77777777" w:rsidR="00BD71A4" w:rsidRDefault="004E3518"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6DFD78E9" w14:textId="77777777" w:rsidR="00BD71A4" w:rsidRDefault="004E3518"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30147A3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CA1FF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CEEC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604A8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717B16C" w14:textId="77777777" w:rsidR="00082307" w:rsidRDefault="00BD71A4" w:rsidP="00BD71A4">
      <w:pPr>
        <w:pStyle w:val="berschrift1"/>
      </w:pPr>
      <w:r>
        <w:t>Spendenaufruf</w:t>
      </w:r>
    </w:p>
    <w:p w14:paraId="72FE65A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48ECD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575323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C13ABE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9B609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7A0958A" w14:textId="77777777" w:rsidR="00BD71A4" w:rsidRDefault="004E3518"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695AE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67661F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3DE24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C35E0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EF924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AD2"/>
    <w:rsid w:val="000700B0"/>
    <w:rsid w:val="00082307"/>
    <w:rsid w:val="000C66E5"/>
    <w:rsid w:val="000D088F"/>
    <w:rsid w:val="00122BD9"/>
    <w:rsid w:val="001F54C4"/>
    <w:rsid w:val="0022039F"/>
    <w:rsid w:val="00272484"/>
    <w:rsid w:val="00297F83"/>
    <w:rsid w:val="002E6D11"/>
    <w:rsid w:val="00381C0C"/>
    <w:rsid w:val="004E3518"/>
    <w:rsid w:val="00537F59"/>
    <w:rsid w:val="00636F93"/>
    <w:rsid w:val="007166CE"/>
    <w:rsid w:val="00737EF6"/>
    <w:rsid w:val="00760119"/>
    <w:rsid w:val="007E1779"/>
    <w:rsid w:val="008266A2"/>
    <w:rsid w:val="0083667B"/>
    <w:rsid w:val="008D7463"/>
    <w:rsid w:val="008E417E"/>
    <w:rsid w:val="008E63BE"/>
    <w:rsid w:val="00B365E5"/>
    <w:rsid w:val="00BD71A4"/>
    <w:rsid w:val="00C35859"/>
    <w:rsid w:val="00CC4EAC"/>
    <w:rsid w:val="00D14D4F"/>
    <w:rsid w:val="00D5498D"/>
    <w:rsid w:val="00D56329"/>
    <w:rsid w:val="00DC3900"/>
    <w:rsid w:val="00DF61FA"/>
    <w:rsid w:val="00FE4A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93A9"/>
  <w15:chartTrackingRefBased/>
  <w15:docId w15:val="{967E20F1-C035-4B43-8A19-FA1392D9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266A2"/>
    <w:rPr>
      <w:i/>
      <w:iCs/>
    </w:rPr>
  </w:style>
  <w:style w:type="character" w:styleId="HTMLCode">
    <w:name w:val="HTML Code"/>
    <w:basedOn w:val="Absatz-Standardschriftart"/>
    <w:uiPriority w:val="99"/>
    <w:semiHidden/>
    <w:unhideWhenUsed/>
    <w:rsid w:val="008266A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08984810">
      <w:bodyDiv w:val="1"/>
      <w:marLeft w:val="0"/>
      <w:marRight w:val="0"/>
      <w:marTop w:val="0"/>
      <w:marBottom w:val="0"/>
      <w:divBdr>
        <w:top w:val="none" w:sz="0" w:space="0" w:color="auto"/>
        <w:left w:val="none" w:sz="0" w:space="0" w:color="auto"/>
        <w:bottom w:val="none" w:sz="0" w:space="0" w:color="auto"/>
        <w:right w:val="none" w:sz="0" w:space="0" w:color="auto"/>
      </w:divBdr>
      <w:divsChild>
        <w:div w:id="1650210560">
          <w:marLeft w:val="0"/>
          <w:marRight w:val="0"/>
          <w:marTop w:val="0"/>
          <w:marBottom w:val="0"/>
          <w:divBdr>
            <w:top w:val="none" w:sz="0" w:space="0" w:color="auto"/>
            <w:left w:val="none" w:sz="0" w:space="0" w:color="auto"/>
            <w:bottom w:val="none" w:sz="0" w:space="0" w:color="auto"/>
            <w:right w:val="none" w:sz="0" w:space="0" w:color="auto"/>
          </w:divBdr>
        </w:div>
        <w:div w:id="331877484">
          <w:marLeft w:val="0"/>
          <w:marRight w:val="0"/>
          <w:marTop w:val="0"/>
          <w:marBottom w:val="0"/>
          <w:divBdr>
            <w:top w:val="none" w:sz="0" w:space="0" w:color="auto"/>
            <w:left w:val="none" w:sz="0" w:space="0" w:color="auto"/>
            <w:bottom w:val="none" w:sz="0" w:space="0" w:color="auto"/>
            <w:right w:val="none" w:sz="0" w:space="0" w:color="auto"/>
          </w:divBdr>
        </w:div>
        <w:div w:id="236328814">
          <w:marLeft w:val="0"/>
          <w:marRight w:val="0"/>
          <w:marTop w:val="0"/>
          <w:marBottom w:val="0"/>
          <w:divBdr>
            <w:top w:val="none" w:sz="0" w:space="0" w:color="auto"/>
            <w:left w:val="none" w:sz="0" w:space="0" w:color="auto"/>
            <w:bottom w:val="none" w:sz="0" w:space="0" w:color="auto"/>
            <w:right w:val="none" w:sz="0" w:space="0" w:color="auto"/>
          </w:divBdr>
        </w:div>
        <w:div w:id="1569538333">
          <w:marLeft w:val="0"/>
          <w:marRight w:val="0"/>
          <w:marTop w:val="0"/>
          <w:marBottom w:val="0"/>
          <w:divBdr>
            <w:top w:val="none" w:sz="0" w:space="0" w:color="auto"/>
            <w:left w:val="none" w:sz="0" w:space="0" w:color="auto"/>
            <w:bottom w:val="none" w:sz="0" w:space="0" w:color="auto"/>
            <w:right w:val="none" w:sz="0" w:space="0" w:color="auto"/>
          </w:divBdr>
        </w:div>
        <w:div w:id="235828107">
          <w:marLeft w:val="0"/>
          <w:marRight w:val="0"/>
          <w:marTop w:val="0"/>
          <w:marBottom w:val="0"/>
          <w:divBdr>
            <w:top w:val="none" w:sz="0" w:space="0" w:color="auto"/>
            <w:left w:val="none" w:sz="0" w:space="0" w:color="auto"/>
            <w:bottom w:val="none" w:sz="0" w:space="0" w:color="auto"/>
            <w:right w:val="none" w:sz="0" w:space="0" w:color="auto"/>
          </w:divBdr>
        </w:div>
        <w:div w:id="1040520372">
          <w:marLeft w:val="0"/>
          <w:marRight w:val="0"/>
          <w:marTop w:val="0"/>
          <w:marBottom w:val="0"/>
          <w:divBdr>
            <w:top w:val="none" w:sz="0" w:space="0" w:color="auto"/>
            <w:left w:val="none" w:sz="0" w:space="0" w:color="auto"/>
            <w:bottom w:val="none" w:sz="0" w:space="0" w:color="auto"/>
            <w:right w:val="none" w:sz="0" w:space="0" w:color="auto"/>
          </w:divBdr>
        </w:div>
        <w:div w:id="970212929">
          <w:marLeft w:val="0"/>
          <w:marRight w:val="0"/>
          <w:marTop w:val="0"/>
          <w:marBottom w:val="0"/>
          <w:divBdr>
            <w:top w:val="none" w:sz="0" w:space="0" w:color="auto"/>
            <w:left w:val="none" w:sz="0" w:space="0" w:color="auto"/>
            <w:bottom w:val="none" w:sz="0" w:space="0" w:color="auto"/>
            <w:right w:val="none" w:sz="0" w:space="0" w:color="auto"/>
          </w:divBdr>
        </w:div>
        <w:div w:id="1121265867">
          <w:marLeft w:val="0"/>
          <w:marRight w:val="0"/>
          <w:marTop w:val="0"/>
          <w:marBottom w:val="0"/>
          <w:divBdr>
            <w:top w:val="none" w:sz="0" w:space="0" w:color="auto"/>
            <w:left w:val="none" w:sz="0" w:space="0" w:color="auto"/>
            <w:bottom w:val="none" w:sz="0" w:space="0" w:color="auto"/>
            <w:right w:val="none" w:sz="0" w:space="0" w:color="auto"/>
          </w:divBdr>
        </w:div>
        <w:div w:id="5864708">
          <w:marLeft w:val="0"/>
          <w:marRight w:val="0"/>
          <w:marTop w:val="0"/>
          <w:marBottom w:val="0"/>
          <w:divBdr>
            <w:top w:val="none" w:sz="0" w:space="0" w:color="auto"/>
            <w:left w:val="none" w:sz="0" w:space="0" w:color="auto"/>
            <w:bottom w:val="none" w:sz="0" w:space="0" w:color="auto"/>
            <w:right w:val="none" w:sz="0" w:space="0" w:color="auto"/>
          </w:divBdr>
        </w:div>
        <w:div w:id="1087766612">
          <w:marLeft w:val="0"/>
          <w:marRight w:val="0"/>
          <w:marTop w:val="0"/>
          <w:marBottom w:val="0"/>
          <w:divBdr>
            <w:top w:val="none" w:sz="0" w:space="0" w:color="auto"/>
            <w:left w:val="none" w:sz="0" w:space="0" w:color="auto"/>
            <w:bottom w:val="none" w:sz="0" w:space="0" w:color="auto"/>
            <w:right w:val="none" w:sz="0" w:space="0" w:color="auto"/>
          </w:divBdr>
        </w:div>
        <w:div w:id="373115946">
          <w:marLeft w:val="0"/>
          <w:marRight w:val="0"/>
          <w:marTop w:val="0"/>
          <w:marBottom w:val="0"/>
          <w:divBdr>
            <w:top w:val="none" w:sz="0" w:space="0" w:color="auto"/>
            <w:left w:val="none" w:sz="0" w:space="0" w:color="auto"/>
            <w:bottom w:val="none" w:sz="0" w:space="0" w:color="auto"/>
            <w:right w:val="none" w:sz="0" w:space="0" w:color="auto"/>
          </w:divBdr>
        </w:div>
        <w:div w:id="210784796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451676">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d:draconites:prophetenampt"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glaubensstimme.de/doku.php?id=autoren:d:draconites:luebenprediger" TargetMode="Externa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ettings" Target="setting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glaubensstimme.de/doku.php?id=autoren:d:draconites:irregeist" TargetMode="External"/><Relationship Id="rId11" Type="http://schemas.openxmlformats.org/officeDocument/2006/relationships/hyperlink" Target="https://www.alte-lieder.de/" TargetMode="External"/><Relationship Id="rId5" Type="http://schemas.openxmlformats.org/officeDocument/2006/relationships/image" Target="media/image2.jpg"/><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https://glaubensstimme.de/doku.php?id=autoren:d:draconites:hirttenstim"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14</Pages>
  <Words>4508</Words>
  <Characters>28407</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Dürchbrecher Jesu Christo</dc:title>
  <dc:subject/>
  <dc:creator>Draconites, Johannes</dc:creator>
  <cp:keywords/>
  <dc:description/>
  <cp:lastModifiedBy>webmaster@glaubensstimme.de</cp:lastModifiedBy>
  <cp:revision>3</cp:revision>
  <dcterms:created xsi:type="dcterms:W3CDTF">2021-11-21T15:29:00Z</dcterms:created>
  <dcterms:modified xsi:type="dcterms:W3CDTF">2021-11-21T19:38:00Z</dcterms:modified>
  <dc:language>de</dc:language>
</cp:coreProperties>
</file>